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7821C" w14:textId="77777777" w:rsidR="00DE21F8" w:rsidRDefault="00E633C5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ZAŁĄCZNIK NR </w:t>
      </w:r>
      <w:r w:rsidR="008B42BB">
        <w:rPr>
          <w:rFonts w:ascii="Arial" w:eastAsia="Calibri" w:hAnsi="Arial" w:cs="Arial"/>
          <w:sz w:val="20"/>
          <w:szCs w:val="20"/>
        </w:rPr>
        <w:t>3</w:t>
      </w:r>
      <w:r w:rsidR="00F30152">
        <w:rPr>
          <w:rFonts w:ascii="Arial" w:eastAsia="Calibri" w:hAnsi="Arial" w:cs="Arial"/>
          <w:sz w:val="20"/>
          <w:szCs w:val="20"/>
        </w:rPr>
        <w:t xml:space="preserve"> DO SWZ</w:t>
      </w:r>
    </w:p>
    <w:p w14:paraId="65873932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Wykonawca:</w:t>
      </w:r>
    </w:p>
    <w:p w14:paraId="0FAA28E1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0DEF00EE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25035EFD" w14:textId="77777777" w:rsidR="00387AB9" w:rsidRPr="00CC0946" w:rsidRDefault="00387AB9" w:rsidP="00387AB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0D5FD00D" w14:textId="77777777" w:rsidR="00387AB9" w:rsidRPr="00387AB9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 xml:space="preserve">(pełna nazwa/firma, adres, w zależności od podmiotu: NIP/PESEL, 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nr </w:t>
      </w: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KRS/</w:t>
      </w:r>
      <w:proofErr w:type="spellStart"/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CEiDG</w:t>
      </w:r>
      <w:proofErr w:type="spellEnd"/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)</w:t>
      </w:r>
    </w:p>
    <w:p w14:paraId="2FBD48C8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Reprezentowany przez:</w:t>
      </w:r>
    </w:p>
    <w:p w14:paraId="0B9DF421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45AB56CD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592DD4E2" w14:textId="77777777" w:rsidR="00387AB9" w:rsidRPr="00CC0946" w:rsidRDefault="00387AB9" w:rsidP="00387AB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4E4CB6D8" w14:textId="77777777" w:rsidR="00387AB9" w:rsidRPr="00387AB9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(imię nazwisko, stanowisko/podstawa do reprezentacji)</w:t>
      </w:r>
    </w:p>
    <w:p w14:paraId="700F6704" w14:textId="77777777" w:rsidR="00387AB9" w:rsidRPr="00FC01B5" w:rsidRDefault="00387AB9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19EFE989" w14:textId="77777777" w:rsidR="00DE21F8" w:rsidRDefault="00DE21F8" w:rsidP="00DE21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23DEE199" w14:textId="77777777" w:rsidR="001A0D0D" w:rsidRDefault="00DE21F8" w:rsidP="00DE21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3881603B" w14:textId="77777777" w:rsidR="00DE21F8" w:rsidRPr="00D9586F" w:rsidRDefault="00DE21F8" w:rsidP="00DE21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5655935F" w14:textId="77777777" w:rsidR="00DE21F8" w:rsidRPr="00D9586F" w:rsidRDefault="00DE21F8" w:rsidP="00DE21F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C03787B" w14:textId="77777777" w:rsidR="00DE21F8" w:rsidRPr="00A22DCF" w:rsidRDefault="00DE21F8" w:rsidP="00DE21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C31DFC7" w14:textId="77777777" w:rsidR="00DE21F8" w:rsidRPr="00262D61" w:rsidRDefault="00DE21F8" w:rsidP="00DE21F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06287A5" w14:textId="15923F91" w:rsidR="00DE21F8" w:rsidRDefault="00DE21F8" w:rsidP="00DE21F8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</w:t>
      </w:r>
      <w:r w:rsidRPr="00C077F2">
        <w:rPr>
          <w:rFonts w:ascii="Arial" w:hAnsi="Arial" w:cs="Arial"/>
          <w:sz w:val="21"/>
          <w:szCs w:val="21"/>
        </w:rPr>
        <w:t xml:space="preserve">. </w:t>
      </w:r>
      <w:r w:rsidRPr="00C077F2">
        <w:rPr>
          <w:rFonts w:ascii="Arial" w:hAnsi="Arial" w:cs="Arial"/>
          <w:b/>
          <w:sz w:val="21"/>
          <w:szCs w:val="21"/>
        </w:rPr>
        <w:t>„</w:t>
      </w:r>
      <w:r w:rsidR="002062F1">
        <w:rPr>
          <w:rFonts w:ascii="Arial" w:hAnsi="Arial" w:cs="Arial"/>
          <w:b/>
          <w:sz w:val="21"/>
          <w:szCs w:val="21"/>
        </w:rPr>
        <w:t>Usługa ochrony osób i mienia</w:t>
      </w:r>
      <w:r w:rsidR="00714B4D">
        <w:rPr>
          <w:rFonts w:ascii="Arial" w:hAnsi="Arial" w:cs="Arial"/>
          <w:b/>
          <w:sz w:val="21"/>
          <w:szCs w:val="21"/>
        </w:rPr>
        <w:t xml:space="preserve"> w Domu Studenta </w:t>
      </w:r>
      <w:r w:rsidR="008B42BB">
        <w:rPr>
          <w:rFonts w:ascii="Arial" w:hAnsi="Arial" w:cs="Arial"/>
          <w:b/>
          <w:sz w:val="21"/>
          <w:szCs w:val="21"/>
        </w:rPr>
        <w:t xml:space="preserve"> Akademii Piotrkowskiej</w:t>
      </w:r>
      <w:r w:rsidRPr="00C077F2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="007C3648">
        <w:rPr>
          <w:rFonts w:ascii="Arial" w:hAnsi="Arial" w:cs="Arial"/>
          <w:b/>
          <w:sz w:val="21"/>
          <w:szCs w:val="21"/>
        </w:rPr>
        <w:t xml:space="preserve">– nr ref. </w:t>
      </w:r>
      <w:r w:rsidR="00A947AF">
        <w:rPr>
          <w:rFonts w:ascii="Arial" w:hAnsi="Arial" w:cs="Arial"/>
          <w:b/>
          <w:sz w:val="21"/>
          <w:szCs w:val="21"/>
        </w:rPr>
        <w:t>ZP</w:t>
      </w:r>
      <w:r w:rsidR="00387AB9">
        <w:rPr>
          <w:rFonts w:ascii="Arial" w:hAnsi="Arial" w:cs="Arial"/>
          <w:b/>
          <w:sz w:val="21"/>
          <w:szCs w:val="21"/>
        </w:rPr>
        <w:t>.</w:t>
      </w:r>
      <w:r w:rsidR="002062F1">
        <w:rPr>
          <w:rFonts w:ascii="Arial" w:hAnsi="Arial" w:cs="Arial"/>
          <w:b/>
          <w:sz w:val="21"/>
          <w:szCs w:val="21"/>
        </w:rPr>
        <w:t>261.</w:t>
      </w:r>
      <w:r w:rsidR="00714B4D">
        <w:rPr>
          <w:rFonts w:ascii="Arial" w:hAnsi="Arial" w:cs="Arial"/>
          <w:b/>
          <w:sz w:val="21"/>
          <w:szCs w:val="21"/>
        </w:rPr>
        <w:t>18</w:t>
      </w:r>
      <w:r w:rsidR="008B42BB">
        <w:rPr>
          <w:rFonts w:ascii="Arial" w:hAnsi="Arial" w:cs="Arial"/>
          <w:b/>
          <w:sz w:val="21"/>
          <w:szCs w:val="21"/>
        </w:rPr>
        <w:t>.202</w:t>
      </w:r>
      <w:r w:rsidR="00A947AF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7C3648">
        <w:rPr>
          <w:rFonts w:ascii="Arial" w:hAnsi="Arial" w:cs="Arial"/>
          <w:sz w:val="21"/>
          <w:szCs w:val="21"/>
        </w:rPr>
        <w:t xml:space="preserve">Akademię Piotrkowską 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EFAA12E" w14:textId="77777777" w:rsidR="00DE21F8" w:rsidRDefault="00DE21F8" w:rsidP="00DE21F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062C31" w14:textId="77777777" w:rsidR="00DE21F8" w:rsidRPr="001448FB" w:rsidRDefault="00DE21F8" w:rsidP="00DE21F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7DA1C68" w14:textId="77777777" w:rsidR="00DE21F8" w:rsidRDefault="00DE21F8" w:rsidP="00DE21F8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5809BFE" w14:textId="77777777" w:rsidR="00DE21F8" w:rsidRDefault="00DE21F8" w:rsidP="00DE21F8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1ED53CA" w14:textId="77777777" w:rsidR="00DE21F8" w:rsidRPr="00CC3A89" w:rsidRDefault="00DE21F8" w:rsidP="00DE21F8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3A8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C3A89">
        <w:rPr>
          <w:rFonts w:ascii="Arial" w:hAnsi="Arial" w:cs="Arial"/>
          <w:sz w:val="21"/>
          <w:szCs w:val="21"/>
        </w:rPr>
        <w:br/>
        <w:t xml:space="preserve">art. 109 ust. 1 </w:t>
      </w:r>
      <w:r w:rsidRPr="00CC3A89">
        <w:rPr>
          <w:rFonts w:ascii="Arial" w:hAnsi="Arial" w:cs="Arial"/>
          <w:sz w:val="20"/>
          <w:szCs w:val="20"/>
        </w:rPr>
        <w:t>pkt. 4, 5, 7</w:t>
      </w:r>
      <w:r w:rsidR="00D674A4">
        <w:rPr>
          <w:rFonts w:ascii="Arial" w:hAnsi="Arial" w:cs="Arial"/>
          <w:sz w:val="20"/>
          <w:szCs w:val="20"/>
        </w:rPr>
        <w:t xml:space="preserve">,8,9,10 </w:t>
      </w:r>
      <w:r w:rsidRPr="00CC3A89">
        <w:rPr>
          <w:rFonts w:ascii="Arial" w:hAnsi="Arial" w:cs="Arial"/>
          <w:sz w:val="20"/>
          <w:szCs w:val="20"/>
        </w:rPr>
        <w:t xml:space="preserve"> </w:t>
      </w:r>
      <w:r w:rsidRPr="00CC3A8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C3A89">
        <w:rPr>
          <w:rFonts w:ascii="Arial" w:hAnsi="Arial" w:cs="Arial"/>
          <w:sz w:val="21"/>
          <w:szCs w:val="21"/>
        </w:rPr>
        <w:t>Pzp</w:t>
      </w:r>
      <w:proofErr w:type="spellEnd"/>
      <w:r w:rsidRPr="00CC3A89">
        <w:rPr>
          <w:rFonts w:ascii="Arial" w:hAnsi="Arial" w:cs="Arial"/>
          <w:sz w:val="16"/>
          <w:szCs w:val="16"/>
        </w:rPr>
        <w:t>.</w:t>
      </w:r>
    </w:p>
    <w:p w14:paraId="58B4312A" w14:textId="77777777" w:rsidR="00DE21F8" w:rsidRPr="00272C31" w:rsidRDefault="00DE21F8" w:rsidP="00DE21F8">
      <w:pPr>
        <w:pStyle w:val="Akapitzlist"/>
        <w:numPr>
          <w:ilvl w:val="0"/>
          <w:numId w:val="45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13CF0EB9" w14:textId="6684981C" w:rsidR="00DE21F8" w:rsidRPr="00DD59F0" w:rsidRDefault="00DE21F8" w:rsidP="00DE21F8">
      <w:pPr>
        <w:pStyle w:val="NormalnyWeb"/>
        <w:numPr>
          <w:ilvl w:val="0"/>
          <w:numId w:val="45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D51B2">
        <w:rPr>
          <w:rFonts w:ascii="Arial" w:hAnsi="Arial" w:cs="Arial"/>
          <w:iCs/>
          <w:sz w:val="21"/>
          <w:szCs w:val="21"/>
        </w:rPr>
        <w:t>(</w:t>
      </w:r>
      <w:r w:rsidR="00BF2AE5">
        <w:rPr>
          <w:rFonts w:ascii="Arial" w:hAnsi="Arial" w:cs="Arial"/>
          <w:iCs/>
          <w:sz w:val="21"/>
          <w:szCs w:val="21"/>
        </w:rPr>
        <w:t>t. j.</w:t>
      </w:r>
      <w:r w:rsidR="00A947AF">
        <w:rPr>
          <w:rFonts w:ascii="Arial" w:hAnsi="Arial" w:cs="Arial"/>
          <w:iCs/>
          <w:sz w:val="21"/>
          <w:szCs w:val="21"/>
        </w:rPr>
        <w:t xml:space="preserve"> </w:t>
      </w:r>
      <w:r w:rsidRPr="00FD51B2">
        <w:rPr>
          <w:rFonts w:ascii="Arial" w:hAnsi="Arial" w:cs="Arial"/>
          <w:iCs/>
          <w:sz w:val="21"/>
          <w:szCs w:val="21"/>
        </w:rPr>
        <w:t xml:space="preserve">Dz. U. </w:t>
      </w:r>
      <w:r w:rsidR="00BF2AE5">
        <w:rPr>
          <w:rFonts w:ascii="Arial" w:hAnsi="Arial" w:cs="Arial"/>
          <w:iCs/>
          <w:sz w:val="21"/>
          <w:szCs w:val="21"/>
        </w:rPr>
        <w:t>z 202</w:t>
      </w:r>
      <w:r w:rsidR="00A947AF">
        <w:rPr>
          <w:rFonts w:ascii="Arial" w:hAnsi="Arial" w:cs="Arial"/>
          <w:iCs/>
          <w:sz w:val="21"/>
          <w:szCs w:val="21"/>
        </w:rPr>
        <w:t>4</w:t>
      </w:r>
      <w:r w:rsidR="00D03F98" w:rsidRPr="00FD51B2">
        <w:rPr>
          <w:rFonts w:ascii="Arial" w:hAnsi="Arial" w:cs="Arial"/>
          <w:iCs/>
          <w:sz w:val="21"/>
          <w:szCs w:val="21"/>
        </w:rPr>
        <w:t xml:space="preserve"> r., </w:t>
      </w:r>
      <w:r w:rsidR="00BF2AE5">
        <w:rPr>
          <w:rFonts w:ascii="Arial" w:hAnsi="Arial" w:cs="Arial"/>
          <w:iCs/>
          <w:color w:val="222222"/>
          <w:sz w:val="21"/>
          <w:szCs w:val="21"/>
        </w:rPr>
        <w:t>poz.</w:t>
      </w:r>
      <w:r w:rsidR="00A947AF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974895B" w14:textId="77777777" w:rsidR="00DE21F8" w:rsidRPr="00E31C06" w:rsidRDefault="00DE21F8" w:rsidP="00DE21F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56C619BC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D62B8D" w14:textId="77777777" w:rsidR="00DE21F8" w:rsidRPr="00706D8B" w:rsidRDefault="00DE21F8" w:rsidP="00DE21F8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1B516311" w14:textId="62C73A5D" w:rsidR="005A139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 w:rsidR="00714B4D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  </w:t>
      </w:r>
      <w:r w:rsidR="005A139E">
        <w:rPr>
          <w:rFonts w:ascii="Arial" w:hAnsi="Arial" w:cs="Arial"/>
          <w:sz w:val="21"/>
          <w:szCs w:val="21"/>
        </w:rPr>
        <w:t>Rozdziale V</w:t>
      </w:r>
      <w:r w:rsidR="00836FD0">
        <w:rPr>
          <w:rFonts w:ascii="Arial" w:hAnsi="Arial" w:cs="Arial"/>
          <w:sz w:val="21"/>
          <w:szCs w:val="21"/>
        </w:rPr>
        <w:t>I</w:t>
      </w:r>
      <w:r w:rsidR="005A139E">
        <w:rPr>
          <w:rFonts w:ascii="Arial" w:hAnsi="Arial" w:cs="Arial"/>
          <w:sz w:val="21"/>
          <w:szCs w:val="21"/>
        </w:rPr>
        <w:t xml:space="preserve"> SWZ.</w:t>
      </w:r>
    </w:p>
    <w:p w14:paraId="1C524869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1BB0B7B1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583C915" w14:textId="77777777" w:rsidR="00DE21F8" w:rsidRPr="00E24AD0" w:rsidRDefault="00DE21F8" w:rsidP="00DE21F8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0BC604EC" w14:textId="77777777" w:rsidR="005A139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 w:rsidR="005A139E">
        <w:rPr>
          <w:rFonts w:ascii="Arial" w:hAnsi="Arial" w:cs="Arial"/>
          <w:sz w:val="21"/>
          <w:szCs w:val="21"/>
        </w:rPr>
        <w:t>Rozdziale V</w:t>
      </w:r>
      <w:r w:rsidR="00836FD0">
        <w:rPr>
          <w:rFonts w:ascii="Arial" w:hAnsi="Arial" w:cs="Arial"/>
          <w:sz w:val="21"/>
          <w:szCs w:val="21"/>
        </w:rPr>
        <w:t>I</w:t>
      </w:r>
      <w:r w:rsidR="005A139E">
        <w:rPr>
          <w:rFonts w:ascii="Arial" w:hAnsi="Arial" w:cs="Arial"/>
          <w:sz w:val="21"/>
          <w:szCs w:val="21"/>
        </w:rPr>
        <w:t xml:space="preserve"> SWZ. </w:t>
      </w:r>
      <w:bookmarkEnd w:id="1"/>
    </w:p>
    <w:p w14:paraId="46B7807D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08C92271" w14:textId="77777777" w:rsidR="00DE21F8" w:rsidRPr="00CF09B7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73AF32A" w14:textId="77777777" w:rsidR="00DE21F8" w:rsidRDefault="00DE21F8" w:rsidP="00DE21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B8F48E2" w14:textId="77777777" w:rsidR="005A139E" w:rsidRPr="004D7E48" w:rsidRDefault="005A139E" w:rsidP="00DE21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2EBC989" w14:textId="77777777" w:rsidR="00DE21F8" w:rsidRPr="00B15FD3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UDOSTĘPNIAJĄCYCH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A9F78E5" w14:textId="77777777" w:rsidR="00DE21F8" w:rsidRDefault="00DE21F8" w:rsidP="00DE21F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5A139E">
        <w:rPr>
          <w:rFonts w:ascii="Arial" w:hAnsi="Arial" w:cs="Arial"/>
          <w:sz w:val="21"/>
          <w:szCs w:val="21"/>
        </w:rPr>
        <w:t xml:space="preserve"> Rozdziale V</w:t>
      </w:r>
      <w:r w:rsidR="00836FD0">
        <w:rPr>
          <w:rFonts w:ascii="Arial" w:hAnsi="Arial" w:cs="Arial"/>
          <w:sz w:val="21"/>
          <w:szCs w:val="21"/>
        </w:rPr>
        <w:t>I</w:t>
      </w:r>
      <w:r w:rsidR="005A139E">
        <w:rPr>
          <w:rFonts w:ascii="Arial" w:hAnsi="Arial" w:cs="Arial"/>
          <w:sz w:val="21"/>
          <w:szCs w:val="21"/>
        </w:rPr>
        <w:t xml:space="preserve"> SWZ</w:t>
      </w:r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22EDA0CA" w14:textId="77777777" w:rsidR="00DE21F8" w:rsidRPr="00DE447D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113E36AF" w14:textId="77777777" w:rsidR="00DE21F8" w:rsidRPr="00190D6E" w:rsidRDefault="00DE21F8" w:rsidP="00DE21F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C48E20" w14:textId="77777777" w:rsidR="00DE21F8" w:rsidRPr="001D3A19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018D1E19" w14:textId="77777777" w:rsidR="00DE21F8" w:rsidRDefault="00DE21F8" w:rsidP="00DE21F8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DC8489A" w14:textId="77777777" w:rsidR="00DE21F8" w:rsidRPr="002E0E61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95F32C" w14:textId="77777777" w:rsidR="00DE21F8" w:rsidRPr="00AA336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E9E98F1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E0463D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</w:t>
      </w:r>
    </w:p>
    <w:p w14:paraId="655E2F5A" w14:textId="77777777" w:rsidR="00DE21F8" w:rsidRPr="00AA336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94B711A" w14:textId="77777777" w:rsidR="00DE21F8" w:rsidRPr="00A22DCF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E3ED162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AF35566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1FF7C2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708ED0" w14:textId="77777777" w:rsidR="00DE21F8" w:rsidRDefault="00DE21F8" w:rsidP="00DE21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E23AA63" w14:textId="77777777" w:rsidR="00DE21F8" w:rsidRDefault="00DE21F8" w:rsidP="00DE21F8">
      <w:pPr>
        <w:suppressAutoHyphens/>
        <w:spacing w:after="0" w:line="360" w:lineRule="auto"/>
        <w:ind w:left="2840" w:firstLine="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</w:t>
      </w:r>
    </w:p>
    <w:p w14:paraId="494C7639" w14:textId="77777777" w:rsidR="00DE21F8" w:rsidRPr="00E91292" w:rsidRDefault="00DE21F8" w:rsidP="00DE21F8">
      <w:pPr>
        <w:suppressAutoHyphens/>
        <w:spacing w:after="0" w:line="360" w:lineRule="auto"/>
        <w:ind w:left="2840" w:firstLine="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lub podpis osobisty </w:t>
      </w:r>
      <w:r w:rsidRPr="00E91292">
        <w:rPr>
          <w:rFonts w:ascii="Arial" w:hAnsi="Arial" w:cs="Arial"/>
          <w:i/>
          <w:sz w:val="16"/>
          <w:szCs w:val="16"/>
        </w:rPr>
        <w:t>upoważnionego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E91292">
        <w:rPr>
          <w:rFonts w:ascii="Arial" w:hAnsi="Arial" w:cs="Arial"/>
          <w:i/>
          <w:sz w:val="16"/>
          <w:szCs w:val="16"/>
        </w:rPr>
        <w:t>przedstawiciela Wykonawcy</w:t>
      </w:r>
    </w:p>
    <w:p w14:paraId="156055E1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2BCB652B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34F4E096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3158BCA6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344A0432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168FCE7B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25F0EFC5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272B1D0D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3C065650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5A2A05B1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19292DD8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5BD08970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6A3582F3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21ED8862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3095E4DB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01796374" w14:textId="77777777" w:rsidR="00CB790B" w:rsidRDefault="00CB790B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28E90DF8" w14:textId="77777777" w:rsidR="00CB790B" w:rsidRDefault="00CB790B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0FC998BF" w14:textId="77777777" w:rsidR="00DE21F8" w:rsidRPr="00FC01B5" w:rsidRDefault="00E633C5" w:rsidP="00E633C5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 w:rsidRPr="00FC01B5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5D6034">
        <w:rPr>
          <w:rFonts w:ascii="Arial" w:eastAsia="Calibri" w:hAnsi="Arial" w:cs="Arial"/>
          <w:sz w:val="20"/>
          <w:szCs w:val="20"/>
        </w:rPr>
        <w:t xml:space="preserve">4 </w:t>
      </w:r>
      <w:r w:rsidRPr="00FC01B5">
        <w:rPr>
          <w:rFonts w:ascii="Arial" w:eastAsia="Calibri" w:hAnsi="Arial" w:cs="Arial"/>
          <w:sz w:val="20"/>
          <w:szCs w:val="20"/>
        </w:rPr>
        <w:t xml:space="preserve"> </w:t>
      </w:r>
      <w:r w:rsidR="00F30152">
        <w:rPr>
          <w:rFonts w:ascii="Arial" w:eastAsia="Calibri" w:hAnsi="Arial" w:cs="Arial"/>
          <w:sz w:val="20"/>
          <w:szCs w:val="20"/>
        </w:rPr>
        <w:t>DO SWZ</w:t>
      </w:r>
    </w:p>
    <w:p w14:paraId="43F59876" w14:textId="77777777" w:rsidR="00DE21F8" w:rsidRDefault="00DE21F8" w:rsidP="00DE21F8">
      <w:pPr>
        <w:ind w:right="259"/>
        <w:jc w:val="center"/>
        <w:rPr>
          <w:rFonts w:ascii="Arial" w:eastAsia="Arial" w:hAnsi="Arial" w:cs="Arial"/>
          <w:b/>
        </w:rPr>
      </w:pPr>
      <w:r w:rsidRPr="006B61AF">
        <w:rPr>
          <w:rFonts w:ascii="Arial" w:eastAsia="Arial" w:hAnsi="Arial" w:cs="Arial"/>
          <w:b/>
        </w:rPr>
        <w:t>ZOBOWIĄZANIE PODMIOTU TRZECIEGO</w:t>
      </w:r>
    </w:p>
    <w:p w14:paraId="3FE6CA7C" w14:textId="77777777" w:rsidR="00DE21F8" w:rsidRPr="00963CB2" w:rsidRDefault="00DE21F8" w:rsidP="00DE21F8">
      <w:pPr>
        <w:ind w:right="259"/>
        <w:jc w:val="center"/>
        <w:rPr>
          <w:rFonts w:ascii="Arial" w:eastAsia="Arial" w:hAnsi="Arial" w:cs="Arial"/>
          <w:b/>
          <w:sz w:val="18"/>
          <w:szCs w:val="18"/>
        </w:rPr>
      </w:pPr>
      <w:r w:rsidRPr="006B61AF">
        <w:rPr>
          <w:rFonts w:ascii="Arial" w:eastAsia="Arial" w:hAnsi="Arial" w:cs="Arial"/>
          <w:b/>
          <w:i/>
          <w:sz w:val="18"/>
          <w:szCs w:val="18"/>
        </w:rPr>
        <w:t>(jeżeli dotyczy)</w:t>
      </w:r>
    </w:p>
    <w:p w14:paraId="13F2D084" w14:textId="77777777" w:rsidR="00DE21F8" w:rsidRPr="006B61AF" w:rsidRDefault="00DE21F8" w:rsidP="00DE21F8">
      <w:pPr>
        <w:spacing w:after="0"/>
        <w:ind w:left="1"/>
        <w:jc w:val="both"/>
        <w:rPr>
          <w:rFonts w:ascii="Arial" w:hAnsi="Arial" w:cs="Arial"/>
        </w:rPr>
      </w:pPr>
      <w:r w:rsidRPr="006B61AF">
        <w:rPr>
          <w:rFonts w:ascii="Arial" w:hAnsi="Arial" w:cs="Arial"/>
          <w:b/>
        </w:rPr>
        <w:t xml:space="preserve">Oświadczam w imieniu </w:t>
      </w:r>
      <w:r w:rsidRPr="006B61AF">
        <w:rPr>
          <w:rFonts w:ascii="Arial" w:hAnsi="Arial" w:cs="Arial"/>
        </w:rPr>
        <w:t>.....................................................................................................</w:t>
      </w:r>
    </w:p>
    <w:p w14:paraId="653606C8" w14:textId="77777777" w:rsidR="00DE21F8" w:rsidRPr="006B61AF" w:rsidRDefault="00DE21F8" w:rsidP="00DE21F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6B61AF">
        <w:rPr>
          <w:rFonts w:ascii="Arial" w:hAnsi="Arial" w:cs="Arial"/>
          <w:i/>
          <w:sz w:val="18"/>
          <w:szCs w:val="18"/>
        </w:rPr>
        <w:t>nazwa Podmiotu na zasobach, którego Wykonawca polega</w:t>
      </w:r>
      <w:r>
        <w:rPr>
          <w:rFonts w:ascii="Arial" w:hAnsi="Arial" w:cs="Arial"/>
          <w:i/>
        </w:rPr>
        <w:t>)</w:t>
      </w:r>
    </w:p>
    <w:p w14:paraId="64AF14A6" w14:textId="77777777" w:rsidR="00DE21F8" w:rsidRPr="006B61AF" w:rsidRDefault="00DE21F8" w:rsidP="00DE21F8">
      <w:pPr>
        <w:spacing w:after="0"/>
        <w:ind w:left="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iż oddaję do dyspozycji Wykonawcy .........................................................................................</w:t>
      </w:r>
    </w:p>
    <w:p w14:paraId="2BB81705" w14:textId="77777777" w:rsidR="00DE21F8" w:rsidRPr="006B61AF" w:rsidRDefault="00DE21F8" w:rsidP="00DE21F8">
      <w:pPr>
        <w:spacing w:after="0"/>
        <w:ind w:left="4321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i adres Wykonawcy)</w:t>
      </w:r>
    </w:p>
    <w:p w14:paraId="5057F82D" w14:textId="4EC0DC74" w:rsidR="00DE21F8" w:rsidRPr="00EF7399" w:rsidRDefault="00DE21F8" w:rsidP="00E633C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CC3A89">
        <w:rPr>
          <w:rFonts w:ascii="Arial" w:hAnsi="Arial" w:cs="Arial"/>
        </w:rPr>
        <w:t>realizującego zamówienie  pn</w:t>
      </w:r>
      <w:r w:rsidRPr="00EF7399">
        <w:rPr>
          <w:rFonts w:ascii="Arial" w:hAnsi="Arial" w:cs="Arial"/>
        </w:rPr>
        <w:t xml:space="preserve">.: </w:t>
      </w:r>
      <w:r w:rsidRPr="00EF7399">
        <w:rPr>
          <w:rFonts w:ascii="Arial" w:hAnsi="Arial" w:cs="Arial"/>
          <w:b/>
        </w:rPr>
        <w:t>„</w:t>
      </w:r>
      <w:r w:rsidR="002062F1">
        <w:rPr>
          <w:rFonts w:ascii="Arial" w:hAnsi="Arial" w:cs="Arial"/>
          <w:b/>
          <w:sz w:val="21"/>
          <w:szCs w:val="21"/>
        </w:rPr>
        <w:t>Usługa ochrony osób i mienia</w:t>
      </w:r>
      <w:r w:rsidR="00714B4D">
        <w:rPr>
          <w:rFonts w:ascii="Arial" w:hAnsi="Arial" w:cs="Arial"/>
          <w:b/>
          <w:sz w:val="21"/>
          <w:szCs w:val="21"/>
        </w:rPr>
        <w:t xml:space="preserve"> w Domu Studenta </w:t>
      </w:r>
      <w:r w:rsidR="005D6034">
        <w:rPr>
          <w:rFonts w:ascii="Arial" w:hAnsi="Arial" w:cs="Arial"/>
          <w:b/>
          <w:sz w:val="21"/>
          <w:szCs w:val="21"/>
        </w:rPr>
        <w:t xml:space="preserve"> Akademii Piotrkowskiej</w:t>
      </w:r>
      <w:r w:rsidRPr="00EF7399">
        <w:rPr>
          <w:rFonts w:ascii="Arial" w:hAnsi="Arial" w:cs="Arial"/>
          <w:b/>
        </w:rPr>
        <w:t>”</w:t>
      </w:r>
      <w:r w:rsidRPr="00EF7399">
        <w:rPr>
          <w:rFonts w:ascii="Arial" w:hAnsi="Arial" w:cs="Arial"/>
        </w:rPr>
        <w:t xml:space="preserve"> </w:t>
      </w:r>
      <w:r w:rsidRPr="00EF7399">
        <w:rPr>
          <w:rFonts w:ascii="Arial" w:hAnsi="Arial" w:cs="Arial"/>
          <w:b/>
        </w:rPr>
        <w:t xml:space="preserve">– nr </w:t>
      </w:r>
      <w:r w:rsidR="00B65C49">
        <w:rPr>
          <w:rFonts w:ascii="Arial" w:hAnsi="Arial" w:cs="Arial"/>
          <w:b/>
        </w:rPr>
        <w:t xml:space="preserve">ref. </w:t>
      </w:r>
      <w:r w:rsidR="00A947AF">
        <w:rPr>
          <w:rFonts w:ascii="Arial" w:hAnsi="Arial" w:cs="Arial"/>
          <w:b/>
        </w:rPr>
        <w:t>ZP</w:t>
      </w:r>
      <w:r w:rsidR="00387AB9" w:rsidRPr="00EF7399">
        <w:rPr>
          <w:rFonts w:ascii="Arial" w:hAnsi="Arial" w:cs="Arial"/>
          <w:b/>
        </w:rPr>
        <w:t>.</w:t>
      </w:r>
      <w:r w:rsidR="002062F1">
        <w:rPr>
          <w:rFonts w:ascii="Arial" w:hAnsi="Arial" w:cs="Arial"/>
          <w:b/>
        </w:rPr>
        <w:t>261.</w:t>
      </w:r>
      <w:r w:rsidR="00714B4D">
        <w:rPr>
          <w:rFonts w:ascii="Arial" w:hAnsi="Arial" w:cs="Arial"/>
          <w:b/>
        </w:rPr>
        <w:t>18</w:t>
      </w:r>
      <w:r w:rsidR="005D6034">
        <w:rPr>
          <w:rFonts w:ascii="Arial" w:hAnsi="Arial" w:cs="Arial"/>
          <w:b/>
        </w:rPr>
        <w:t>.202</w:t>
      </w:r>
      <w:r w:rsidR="00A947AF">
        <w:rPr>
          <w:rFonts w:ascii="Arial" w:hAnsi="Arial" w:cs="Arial"/>
          <w:b/>
        </w:rPr>
        <w:t>5</w:t>
      </w:r>
    </w:p>
    <w:p w14:paraId="59D8BCA0" w14:textId="77777777" w:rsidR="00E633C5" w:rsidRDefault="00E633C5" w:rsidP="00DE21F8">
      <w:pPr>
        <w:spacing w:after="0"/>
        <w:ind w:left="1"/>
        <w:jc w:val="both"/>
        <w:rPr>
          <w:rFonts w:ascii="Arial" w:hAnsi="Arial" w:cs="Arial"/>
        </w:rPr>
      </w:pPr>
    </w:p>
    <w:p w14:paraId="6AC91DA4" w14:textId="77777777" w:rsidR="00DE21F8" w:rsidRDefault="00DE21F8" w:rsidP="00DE21F8">
      <w:pPr>
        <w:spacing w:after="0"/>
        <w:ind w:left="1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Niezbędne zasoby</w:t>
      </w:r>
      <w:r w:rsidRPr="006B61AF">
        <w:rPr>
          <w:rFonts w:ascii="Arial" w:hAnsi="Arial" w:cs="Arial"/>
        </w:rPr>
        <w:t>..................................................................................................</w:t>
      </w:r>
      <w:r>
        <w:rPr>
          <w:rFonts w:ascii="Arial" w:hAnsi="Arial" w:cs="Arial"/>
        </w:rPr>
        <w:t>.... (</w:t>
      </w:r>
      <w:r w:rsidRPr="006B61AF">
        <w:rPr>
          <w:rFonts w:ascii="Arial" w:hAnsi="Arial" w:cs="Arial"/>
          <w:i/>
          <w:sz w:val="18"/>
          <w:szCs w:val="18"/>
        </w:rPr>
        <w:t>należy wskazać zakres zasobów, które zostaną udostępnione Wykonawcy, np.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B61AF">
        <w:rPr>
          <w:rFonts w:ascii="Arial" w:hAnsi="Arial" w:cs="Arial"/>
          <w:i/>
          <w:sz w:val="18"/>
          <w:szCs w:val="18"/>
        </w:rPr>
        <w:t>wiedza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B61AF">
        <w:rPr>
          <w:rFonts w:ascii="Arial" w:hAnsi="Arial" w:cs="Arial"/>
          <w:i/>
          <w:sz w:val="18"/>
          <w:szCs w:val="18"/>
        </w:rPr>
        <w:t>i doświadczenie, potencjał kadrowy ze w</w:t>
      </w:r>
      <w:r>
        <w:rPr>
          <w:rFonts w:ascii="Arial" w:hAnsi="Arial" w:cs="Arial"/>
          <w:i/>
          <w:sz w:val="18"/>
          <w:szCs w:val="18"/>
        </w:rPr>
        <w:t>skazaniem imion i nazwisk, itp.)</w:t>
      </w:r>
    </w:p>
    <w:p w14:paraId="4082FC69" w14:textId="77777777" w:rsidR="00DE21F8" w:rsidRPr="006B61AF" w:rsidRDefault="00DE21F8" w:rsidP="00DE21F8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7C1A2E45" w14:textId="77777777" w:rsidR="00DE21F8" w:rsidRPr="006B61AF" w:rsidRDefault="00DE21F8" w:rsidP="00DE21F8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136DFD03" w14:textId="77777777" w:rsidR="00DE21F8" w:rsidRPr="006B61AF" w:rsidRDefault="00DE21F8" w:rsidP="00DE21F8">
      <w:pPr>
        <w:spacing w:after="0"/>
        <w:ind w:left="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na okres korzystania z nich przy wykonywaniu ww. zamówienia.</w:t>
      </w:r>
    </w:p>
    <w:p w14:paraId="7D901DF3" w14:textId="77777777" w:rsidR="00DE21F8" w:rsidRDefault="00DE21F8" w:rsidP="00DE21F8">
      <w:pPr>
        <w:spacing w:after="0"/>
        <w:ind w:left="1"/>
        <w:jc w:val="both"/>
        <w:rPr>
          <w:rFonts w:ascii="Arial" w:hAnsi="Arial" w:cs="Arial"/>
          <w:b/>
        </w:rPr>
      </w:pPr>
      <w:r w:rsidRPr="006B61AF">
        <w:rPr>
          <w:rFonts w:ascii="Arial" w:hAnsi="Arial" w:cs="Arial"/>
          <w:b/>
        </w:rPr>
        <w:t>Jednocześnie oświadczam, że:</w:t>
      </w:r>
    </w:p>
    <w:p w14:paraId="1CD9E685" w14:textId="77777777" w:rsidR="00DE21F8" w:rsidRPr="006B61AF" w:rsidRDefault="00DE21F8" w:rsidP="00DE21F8">
      <w:pPr>
        <w:numPr>
          <w:ilvl w:val="0"/>
          <w:numId w:val="30"/>
        </w:numPr>
        <w:tabs>
          <w:tab w:val="left" w:pos="241"/>
        </w:tabs>
        <w:spacing w:after="0"/>
        <w:ind w:left="241" w:hanging="24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charakter stosunku łączącego mnie z wykonawcą:</w:t>
      </w:r>
    </w:p>
    <w:p w14:paraId="6E6D3DE0" w14:textId="77777777" w:rsidR="00DE21F8" w:rsidRDefault="00DE21F8" w:rsidP="00DE21F8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6FEBB81A" w14:textId="77777777" w:rsidR="00DE21F8" w:rsidRPr="006B61AF" w:rsidRDefault="00DE21F8" w:rsidP="00DE21F8">
      <w:pPr>
        <w:spacing w:after="0"/>
        <w:ind w:left="61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6B61AF">
        <w:rPr>
          <w:rFonts w:ascii="Arial" w:hAnsi="Arial" w:cs="Arial"/>
          <w:i/>
          <w:sz w:val="18"/>
          <w:szCs w:val="18"/>
        </w:rPr>
        <w:t>np. umowa o dzieło, umowa zlecenie, porozumienie, umowa o współpra</w:t>
      </w:r>
      <w:r>
        <w:rPr>
          <w:rFonts w:ascii="Arial" w:hAnsi="Arial" w:cs="Arial"/>
          <w:i/>
          <w:sz w:val="18"/>
          <w:szCs w:val="18"/>
        </w:rPr>
        <w:t>cy, umowa najmu, dzierżawy itp.)</w:t>
      </w:r>
    </w:p>
    <w:p w14:paraId="4102B5DB" w14:textId="77777777" w:rsidR="00DE21F8" w:rsidRPr="006B61AF" w:rsidRDefault="00DE21F8" w:rsidP="00DE21F8">
      <w:pPr>
        <w:spacing w:after="0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20076881" w14:textId="77777777" w:rsidR="00DE21F8" w:rsidRPr="006B61AF" w:rsidRDefault="00DE21F8" w:rsidP="00DE21F8">
      <w:pPr>
        <w:numPr>
          <w:ilvl w:val="0"/>
          <w:numId w:val="31"/>
        </w:numPr>
        <w:tabs>
          <w:tab w:val="left" w:pos="241"/>
        </w:tabs>
        <w:spacing w:after="0"/>
        <w:ind w:left="1" w:right="1060" w:hanging="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sposób wykorzystania udostępnionych zasobów przez wykonawcę przy wykonywaniu zamówienia:</w:t>
      </w:r>
    </w:p>
    <w:p w14:paraId="5740DD73" w14:textId="77777777" w:rsidR="00DE21F8" w:rsidRPr="006B61AF" w:rsidRDefault="00DE21F8" w:rsidP="00DE21F8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6E7C74A5" w14:textId="77777777" w:rsidR="00DE21F8" w:rsidRPr="006B61AF" w:rsidRDefault="00DE21F8" w:rsidP="00DE21F8">
      <w:pPr>
        <w:spacing w:after="0"/>
        <w:ind w:left="181"/>
        <w:jc w:val="both"/>
        <w:rPr>
          <w:rFonts w:ascii="Arial" w:hAnsi="Arial" w:cs="Arial"/>
          <w:i/>
          <w:sz w:val="18"/>
          <w:szCs w:val="18"/>
        </w:rPr>
      </w:pPr>
      <w:r w:rsidRPr="00430E14">
        <w:rPr>
          <w:rFonts w:ascii="Arial" w:hAnsi="Arial" w:cs="Arial"/>
          <w:i/>
          <w:sz w:val="18"/>
          <w:szCs w:val="18"/>
        </w:rPr>
        <w:t>(</w:t>
      </w:r>
      <w:r w:rsidRPr="006B61AF">
        <w:rPr>
          <w:rFonts w:ascii="Arial" w:hAnsi="Arial" w:cs="Arial"/>
          <w:i/>
          <w:sz w:val="18"/>
          <w:szCs w:val="18"/>
        </w:rPr>
        <w:t>np. udział w realizacji zamówienia w ramach podwykonawstw</w:t>
      </w:r>
      <w:r w:rsidRPr="00430E14">
        <w:rPr>
          <w:rFonts w:ascii="Arial" w:hAnsi="Arial" w:cs="Arial"/>
          <w:i/>
          <w:sz w:val="18"/>
          <w:szCs w:val="18"/>
        </w:rPr>
        <w:t>a, delegowanie pracowników itp.)</w:t>
      </w:r>
    </w:p>
    <w:p w14:paraId="3793BF0D" w14:textId="77777777" w:rsidR="00DE21F8" w:rsidRPr="006B61AF" w:rsidRDefault="00DE21F8" w:rsidP="00DE21F8">
      <w:pPr>
        <w:spacing w:after="0"/>
        <w:ind w:left="14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</w:p>
    <w:p w14:paraId="3A1518C9" w14:textId="77777777" w:rsidR="00DE21F8" w:rsidRDefault="00DE21F8" w:rsidP="00DE21F8">
      <w:pPr>
        <w:spacing w:after="0"/>
        <w:ind w:left="1"/>
        <w:jc w:val="both"/>
        <w:rPr>
          <w:rFonts w:ascii="Arial" w:hAnsi="Arial" w:cs="Arial"/>
          <w:b/>
        </w:rPr>
      </w:pPr>
    </w:p>
    <w:p w14:paraId="5664A04C" w14:textId="77777777" w:rsidR="00DE21F8" w:rsidRPr="006B61AF" w:rsidRDefault="00DE21F8" w:rsidP="00DE21F8">
      <w:pPr>
        <w:spacing w:after="0"/>
        <w:ind w:left="1"/>
        <w:jc w:val="both"/>
        <w:rPr>
          <w:rFonts w:ascii="Arial" w:hAnsi="Arial" w:cs="Arial"/>
          <w:b/>
        </w:rPr>
      </w:pPr>
    </w:p>
    <w:p w14:paraId="6D66762C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</w:t>
      </w:r>
    </w:p>
    <w:p w14:paraId="0ED06BC6" w14:textId="77777777" w:rsidR="00DE21F8" w:rsidRPr="00042C10" w:rsidRDefault="00DE21F8" w:rsidP="00DE21F8">
      <w:pPr>
        <w:spacing w:after="0"/>
        <w:ind w:left="4248" w:hanging="4248"/>
        <w:jc w:val="both"/>
        <w:rPr>
          <w:rFonts w:ascii="Arial" w:hAnsi="Arial" w:cs="Arial"/>
          <w:i/>
          <w:sz w:val="16"/>
          <w:szCs w:val="16"/>
        </w:rPr>
      </w:pPr>
      <w:r w:rsidRPr="00F55D39">
        <w:rPr>
          <w:rFonts w:ascii="Arial" w:hAnsi="Arial" w:cs="Arial"/>
          <w:i/>
          <w:sz w:val="18"/>
          <w:szCs w:val="18"/>
        </w:rPr>
        <w:t>pieczęć Wykonawcy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     </w:t>
      </w:r>
      <w:r w:rsidRPr="00042C10">
        <w:rPr>
          <w:rFonts w:ascii="Arial" w:hAnsi="Arial" w:cs="Arial"/>
          <w:i/>
          <w:sz w:val="16"/>
          <w:szCs w:val="16"/>
        </w:rPr>
        <w:t>Data i podpis przedstawiciela Podmiotu</w:t>
      </w:r>
    </w:p>
    <w:p w14:paraId="6CC35315" w14:textId="77777777" w:rsidR="00DE21F8" w:rsidRPr="00042C10" w:rsidRDefault="00DE21F8" w:rsidP="00DE21F8">
      <w:pPr>
        <w:spacing w:after="0"/>
        <w:ind w:left="5581"/>
        <w:jc w:val="both"/>
        <w:rPr>
          <w:rFonts w:ascii="Arial" w:hAnsi="Arial" w:cs="Arial"/>
          <w:i/>
          <w:sz w:val="16"/>
          <w:szCs w:val="16"/>
        </w:rPr>
      </w:pPr>
      <w:r w:rsidRPr="00042C10">
        <w:rPr>
          <w:rFonts w:ascii="Arial" w:hAnsi="Arial" w:cs="Arial"/>
          <w:i/>
          <w:sz w:val="16"/>
          <w:szCs w:val="16"/>
        </w:rPr>
        <w:t>na zasobach, którego Wykonawca polega</w:t>
      </w:r>
    </w:p>
    <w:p w14:paraId="1C5749C3" w14:textId="77777777" w:rsidR="00DE21F8" w:rsidRPr="00E91292" w:rsidRDefault="00DE21F8" w:rsidP="00DE21F8">
      <w:pPr>
        <w:spacing w:line="360" w:lineRule="auto"/>
        <w:ind w:left="5581"/>
        <w:jc w:val="both"/>
        <w:rPr>
          <w:rFonts w:ascii="Arial" w:hAnsi="Arial" w:cs="Arial"/>
          <w:i/>
          <w:sz w:val="16"/>
          <w:szCs w:val="16"/>
        </w:rPr>
      </w:pPr>
      <w:r w:rsidRPr="00E91292">
        <w:rPr>
          <w:rFonts w:ascii="Arial" w:hAnsi="Arial" w:cs="Arial"/>
          <w:i/>
          <w:sz w:val="16"/>
          <w:szCs w:val="16"/>
        </w:rPr>
        <w:t>(kwalifikowany podpis elektroniczny lub podpis zaufany lub podpis osobisty)</w:t>
      </w:r>
    </w:p>
    <w:p w14:paraId="5BB57E80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5CC2EB56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3CCB1F3B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5779DDDE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794179C4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5FE95886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15F6047E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1A171A43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03573092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42EEF54E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644587E0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5A7A94B5" w14:textId="77777777" w:rsidR="00CB790B" w:rsidRDefault="00CB790B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2BA7D905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613D528E" w14:textId="77777777" w:rsidR="00DE21F8" w:rsidRDefault="00E633C5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 w:rsidRPr="00FC01B5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5D6034">
        <w:rPr>
          <w:rFonts w:ascii="Arial" w:eastAsia="Calibri" w:hAnsi="Arial" w:cs="Arial"/>
          <w:sz w:val="20"/>
          <w:szCs w:val="20"/>
        </w:rPr>
        <w:t>5</w:t>
      </w:r>
      <w:r w:rsidR="00F30152">
        <w:rPr>
          <w:rFonts w:ascii="Arial" w:eastAsia="Calibri" w:hAnsi="Arial" w:cs="Arial"/>
          <w:sz w:val="20"/>
          <w:szCs w:val="20"/>
        </w:rPr>
        <w:t xml:space="preserve"> DO SWZ</w:t>
      </w:r>
    </w:p>
    <w:p w14:paraId="08950534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Wykonawca:</w:t>
      </w:r>
    </w:p>
    <w:p w14:paraId="57F559C8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7A8228D7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6E65C27A" w14:textId="77777777" w:rsidR="00387AB9" w:rsidRPr="00CC0946" w:rsidRDefault="00387AB9" w:rsidP="00387AB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50E2C49F" w14:textId="77777777" w:rsidR="00387AB9" w:rsidRPr="00387AB9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 xml:space="preserve">(pełna nazwa/firma, adres, w zależności od podmiotu: NIP/PESEL, 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nr </w:t>
      </w: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KRS/</w:t>
      </w:r>
      <w:proofErr w:type="spellStart"/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CEiDG</w:t>
      </w:r>
      <w:proofErr w:type="spellEnd"/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)</w:t>
      </w:r>
    </w:p>
    <w:p w14:paraId="269DDCCF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Reprezentowany przez:</w:t>
      </w:r>
    </w:p>
    <w:p w14:paraId="112CAAE6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79A4E7C8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465CE6A1" w14:textId="77777777" w:rsidR="00387AB9" w:rsidRPr="00CC0946" w:rsidRDefault="00387AB9" w:rsidP="00387AB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75089BCE" w14:textId="77777777" w:rsidR="00387AB9" w:rsidRPr="00387AB9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(imię nazwisko, stanowisko/podstawa do reprezentacji)</w:t>
      </w:r>
    </w:p>
    <w:p w14:paraId="664E2E90" w14:textId="77777777" w:rsidR="00387AB9" w:rsidRDefault="00387AB9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605D268C" w14:textId="77777777" w:rsidR="00DE21F8" w:rsidRDefault="00DE21F8" w:rsidP="00DE21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709CB9B3" w14:textId="77777777" w:rsidR="00DE21F8" w:rsidRPr="0059454A" w:rsidRDefault="00DE21F8" w:rsidP="00DE21F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78CF6FF" w14:textId="77777777" w:rsidR="00DE21F8" w:rsidRDefault="00DE21F8" w:rsidP="00DE21F8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5EC6EEE" w14:textId="77777777" w:rsidR="00DE21F8" w:rsidRPr="00963CB2" w:rsidRDefault="00DE21F8" w:rsidP="00DE21F8">
      <w:pPr>
        <w:ind w:right="259"/>
        <w:jc w:val="center"/>
        <w:rPr>
          <w:rFonts w:ascii="Arial" w:eastAsia="Arial" w:hAnsi="Arial" w:cs="Arial"/>
          <w:b/>
          <w:sz w:val="18"/>
          <w:szCs w:val="18"/>
        </w:rPr>
      </w:pPr>
      <w:r w:rsidRPr="006B61AF">
        <w:rPr>
          <w:rFonts w:ascii="Arial" w:eastAsia="Arial" w:hAnsi="Arial" w:cs="Arial"/>
          <w:b/>
          <w:i/>
          <w:sz w:val="18"/>
          <w:szCs w:val="18"/>
        </w:rPr>
        <w:t>(jeżeli dotyczy)</w:t>
      </w:r>
    </w:p>
    <w:p w14:paraId="5A684F37" w14:textId="77777777" w:rsidR="00DE21F8" w:rsidRDefault="00DE21F8" w:rsidP="00DE21F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B3D801" w14:textId="0A763D3F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r w:rsidRPr="00387AB9">
        <w:rPr>
          <w:rFonts w:ascii="Arial" w:hAnsi="Arial" w:cs="Arial"/>
          <w:sz w:val="21"/>
          <w:szCs w:val="21"/>
        </w:rPr>
        <w:t xml:space="preserve">pn. </w:t>
      </w:r>
      <w:r w:rsidRPr="00387AB9">
        <w:rPr>
          <w:rFonts w:ascii="Arial" w:hAnsi="Arial" w:cs="Arial"/>
          <w:b/>
          <w:sz w:val="21"/>
          <w:szCs w:val="21"/>
        </w:rPr>
        <w:t>„</w:t>
      </w:r>
      <w:r w:rsidR="002062F1">
        <w:rPr>
          <w:rFonts w:ascii="Arial" w:hAnsi="Arial" w:cs="Arial"/>
          <w:b/>
          <w:sz w:val="21"/>
          <w:szCs w:val="21"/>
        </w:rPr>
        <w:t>Usługa ochrony osób i mienia</w:t>
      </w:r>
      <w:r w:rsidR="00714B4D">
        <w:rPr>
          <w:rFonts w:ascii="Arial" w:hAnsi="Arial" w:cs="Arial"/>
          <w:b/>
          <w:sz w:val="21"/>
          <w:szCs w:val="21"/>
        </w:rPr>
        <w:t xml:space="preserve"> w Domu Studenta </w:t>
      </w:r>
      <w:r w:rsidR="005D6034">
        <w:rPr>
          <w:rFonts w:ascii="Arial" w:hAnsi="Arial" w:cs="Arial"/>
          <w:b/>
          <w:sz w:val="21"/>
          <w:szCs w:val="21"/>
        </w:rPr>
        <w:t xml:space="preserve"> Akademii Piotrkowskiej </w:t>
      </w:r>
      <w:r w:rsidR="00156662">
        <w:rPr>
          <w:rFonts w:ascii="Arial" w:hAnsi="Arial" w:cs="Arial"/>
          <w:b/>
          <w:sz w:val="21"/>
          <w:szCs w:val="21"/>
        </w:rPr>
        <w:t xml:space="preserve">” – nr ref. </w:t>
      </w:r>
      <w:r w:rsidR="00A947AF">
        <w:rPr>
          <w:rFonts w:ascii="Arial" w:hAnsi="Arial" w:cs="Arial"/>
          <w:b/>
          <w:sz w:val="21"/>
          <w:szCs w:val="21"/>
        </w:rPr>
        <w:t>ZP</w:t>
      </w:r>
      <w:r w:rsidR="00387AB9">
        <w:rPr>
          <w:rFonts w:ascii="Arial" w:hAnsi="Arial" w:cs="Arial"/>
          <w:b/>
          <w:sz w:val="21"/>
          <w:szCs w:val="21"/>
        </w:rPr>
        <w:t>.</w:t>
      </w:r>
      <w:r w:rsidR="002062F1">
        <w:rPr>
          <w:rFonts w:ascii="Arial" w:hAnsi="Arial" w:cs="Arial"/>
          <w:b/>
          <w:sz w:val="21"/>
          <w:szCs w:val="21"/>
        </w:rPr>
        <w:t>261.</w:t>
      </w:r>
      <w:r w:rsidR="00714B4D">
        <w:rPr>
          <w:rFonts w:ascii="Arial" w:hAnsi="Arial" w:cs="Arial"/>
          <w:b/>
          <w:sz w:val="21"/>
          <w:szCs w:val="21"/>
        </w:rPr>
        <w:t>18</w:t>
      </w:r>
      <w:r w:rsidR="005D6034">
        <w:rPr>
          <w:rFonts w:ascii="Arial" w:hAnsi="Arial" w:cs="Arial"/>
          <w:b/>
          <w:sz w:val="21"/>
          <w:szCs w:val="21"/>
        </w:rPr>
        <w:t>.202</w:t>
      </w:r>
      <w:r w:rsidR="00A947AF">
        <w:rPr>
          <w:rFonts w:ascii="Arial" w:hAnsi="Arial" w:cs="Arial"/>
          <w:b/>
          <w:sz w:val="21"/>
          <w:szCs w:val="21"/>
        </w:rPr>
        <w:t>5</w:t>
      </w:r>
      <w:r w:rsidRPr="00387AB9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4729534" w14:textId="77777777" w:rsidR="00DE21F8" w:rsidRPr="001563C8" w:rsidRDefault="00DE21F8" w:rsidP="00DE21F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AD2A2AA" w14:textId="77777777" w:rsidR="00DE21F8" w:rsidRDefault="00DE21F8" w:rsidP="00DE21F8">
      <w:pPr>
        <w:pStyle w:val="Akapitzlist"/>
        <w:numPr>
          <w:ilvl w:val="0"/>
          <w:numId w:val="46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DB72521" w14:textId="77777777" w:rsidR="00DE21F8" w:rsidRPr="00CC3A89" w:rsidRDefault="00DE21F8" w:rsidP="00DE21F8">
      <w:pPr>
        <w:pStyle w:val="Akapitzlist"/>
        <w:numPr>
          <w:ilvl w:val="0"/>
          <w:numId w:val="46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CC3A89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</w:t>
      </w:r>
      <w:r w:rsidRPr="00CC3A89">
        <w:rPr>
          <w:rFonts w:ascii="Arial" w:hAnsi="Arial" w:cs="Arial"/>
          <w:sz w:val="20"/>
          <w:szCs w:val="20"/>
        </w:rPr>
        <w:t>pkt. 4, 5, 7</w:t>
      </w:r>
      <w:r w:rsidR="00E0463D">
        <w:rPr>
          <w:rFonts w:ascii="Arial" w:hAnsi="Arial" w:cs="Arial"/>
          <w:sz w:val="20"/>
          <w:szCs w:val="20"/>
        </w:rPr>
        <w:t>,8,9,10</w:t>
      </w:r>
      <w:r w:rsidR="00EF7399">
        <w:rPr>
          <w:rFonts w:ascii="Arial" w:hAnsi="Arial" w:cs="Arial"/>
          <w:sz w:val="20"/>
          <w:szCs w:val="20"/>
        </w:rPr>
        <w:t xml:space="preserve"> </w:t>
      </w:r>
      <w:r w:rsidRPr="00CC3A8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CC3A89">
        <w:rPr>
          <w:rFonts w:ascii="Arial" w:hAnsi="Arial" w:cs="Arial"/>
          <w:sz w:val="21"/>
          <w:szCs w:val="21"/>
        </w:rPr>
        <w:t>Pzp</w:t>
      </w:r>
      <w:proofErr w:type="spellEnd"/>
      <w:r w:rsidRPr="00CC3A89">
        <w:rPr>
          <w:rFonts w:ascii="Arial" w:hAnsi="Arial" w:cs="Arial"/>
          <w:sz w:val="20"/>
          <w:szCs w:val="20"/>
        </w:rPr>
        <w:t>.</w:t>
      </w:r>
    </w:p>
    <w:p w14:paraId="361846DE" w14:textId="75183F59" w:rsidR="00DE21F8" w:rsidRPr="008124A1" w:rsidRDefault="00DE21F8" w:rsidP="00DE21F8">
      <w:pPr>
        <w:pStyle w:val="NormalnyWeb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903FE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proofErr w:type="spellStart"/>
      <w:r w:rsidR="00903FE4">
        <w:rPr>
          <w:rFonts w:ascii="Arial" w:hAnsi="Arial" w:cs="Arial"/>
          <w:i/>
          <w:iCs/>
          <w:color w:val="000000" w:themeColor="text1"/>
          <w:sz w:val="21"/>
          <w:szCs w:val="21"/>
        </w:rPr>
        <w:t>t.j</w:t>
      </w:r>
      <w:proofErr w:type="spellEnd"/>
      <w:r w:rsidR="00903FE4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714B4D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Dz. U</w:t>
      </w:r>
      <w:r w:rsidRPr="00FD51B2">
        <w:rPr>
          <w:rFonts w:ascii="Arial" w:hAnsi="Arial" w:cs="Arial"/>
          <w:i/>
          <w:iCs/>
          <w:sz w:val="21"/>
          <w:szCs w:val="21"/>
        </w:rPr>
        <w:t xml:space="preserve">. </w:t>
      </w:r>
      <w:r w:rsidR="00903FE4">
        <w:rPr>
          <w:rFonts w:ascii="Arial" w:hAnsi="Arial" w:cs="Arial"/>
          <w:i/>
          <w:iCs/>
          <w:sz w:val="21"/>
          <w:szCs w:val="21"/>
        </w:rPr>
        <w:t>z 202</w:t>
      </w:r>
      <w:r w:rsidR="00A947AF">
        <w:rPr>
          <w:rFonts w:ascii="Arial" w:hAnsi="Arial" w:cs="Arial"/>
          <w:i/>
          <w:iCs/>
          <w:sz w:val="21"/>
          <w:szCs w:val="21"/>
        </w:rPr>
        <w:t>4</w:t>
      </w:r>
      <w:r w:rsidR="00367954" w:rsidRPr="00FD51B2">
        <w:rPr>
          <w:rFonts w:ascii="Arial" w:hAnsi="Arial" w:cs="Arial"/>
          <w:i/>
          <w:iCs/>
          <w:sz w:val="21"/>
          <w:szCs w:val="21"/>
        </w:rPr>
        <w:t xml:space="preserve"> r., </w:t>
      </w:r>
      <w:r w:rsidR="00903FE4">
        <w:rPr>
          <w:rFonts w:ascii="Arial" w:hAnsi="Arial" w:cs="Arial"/>
          <w:i/>
          <w:iCs/>
          <w:color w:val="000000" w:themeColor="text1"/>
          <w:sz w:val="21"/>
          <w:szCs w:val="21"/>
        </w:rPr>
        <w:t>poz.</w:t>
      </w:r>
      <w:r w:rsidR="00A947AF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903FE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C63915B" w14:textId="77777777" w:rsidR="00DE21F8" w:rsidRPr="00E44F37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2CC40AC" w14:textId="77777777" w:rsidR="00DE21F8" w:rsidRPr="008B2F45" w:rsidRDefault="00DE21F8" w:rsidP="00DE21F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20DA06EA" w14:textId="77777777" w:rsidR="00DE21F8" w:rsidRPr="00481AB6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6747FF5F" w14:textId="77777777" w:rsidR="00DE21F8" w:rsidRPr="00190D6E" w:rsidRDefault="00DE21F8" w:rsidP="00DE21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01CBA79" w14:textId="77777777" w:rsidR="00DE21F8" w:rsidRPr="00E44F37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92AA16D" w14:textId="77777777" w:rsidR="00DE21F8" w:rsidRDefault="00DE21F8" w:rsidP="00DE21F8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37FBAE5" w14:textId="77777777" w:rsidR="00DE21F8" w:rsidRPr="00E44F37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631DD67" w14:textId="77777777" w:rsidR="00DE21F8" w:rsidRPr="00AA336E" w:rsidRDefault="00DE21F8" w:rsidP="00DE21F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20775C9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3E70CB" w14:textId="77777777" w:rsidR="00DE21F8" w:rsidRPr="00AA336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D79EE3D" w14:textId="77777777" w:rsidR="00DE21F8" w:rsidRPr="00A22DCF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9B599D6" w14:textId="77777777" w:rsidR="00DE21F8" w:rsidRPr="00AA336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6DB945C" w14:textId="77777777" w:rsidR="00DE21F8" w:rsidRDefault="00DE21F8" w:rsidP="00DE21F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D783A9" w14:textId="77777777" w:rsidR="00DE21F8" w:rsidRDefault="00DE21F8" w:rsidP="00DE21F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6E2B600" w14:textId="77777777" w:rsidR="00DE21F8" w:rsidRDefault="00DE21F8" w:rsidP="00DE21F8">
      <w:pPr>
        <w:suppressAutoHyphens/>
        <w:spacing w:after="0" w:line="360" w:lineRule="auto"/>
        <w:ind w:left="2834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</w:t>
      </w:r>
    </w:p>
    <w:p w14:paraId="626CDC0A" w14:textId="77777777" w:rsidR="00DE21F8" w:rsidRPr="00E91292" w:rsidRDefault="00DE21F8" w:rsidP="00DE21F8">
      <w:pPr>
        <w:suppressAutoHyphens/>
        <w:spacing w:after="0" w:line="360" w:lineRule="auto"/>
        <w:ind w:left="2834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lub podpis osobisty </w:t>
      </w:r>
      <w:r w:rsidRPr="00E91292">
        <w:rPr>
          <w:rFonts w:ascii="Arial" w:hAnsi="Arial" w:cs="Arial"/>
          <w:i/>
          <w:sz w:val="16"/>
          <w:szCs w:val="16"/>
        </w:rPr>
        <w:t>upoważnionego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E91292">
        <w:rPr>
          <w:rFonts w:ascii="Arial" w:hAnsi="Arial" w:cs="Arial"/>
          <w:i/>
          <w:sz w:val="16"/>
          <w:szCs w:val="16"/>
        </w:rPr>
        <w:t>przedstawiciela Wykonawcy</w:t>
      </w:r>
    </w:p>
    <w:p w14:paraId="054254C3" w14:textId="77777777" w:rsidR="00DE21F8" w:rsidRPr="00A345E9" w:rsidRDefault="00DE21F8" w:rsidP="00DE21F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BA6A3F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</w:rPr>
      </w:pPr>
    </w:p>
    <w:p w14:paraId="768ACF92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</w:rPr>
      </w:pPr>
    </w:p>
    <w:p w14:paraId="464A0854" w14:textId="36DD6F09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</w:rPr>
      </w:pPr>
    </w:p>
    <w:p w14:paraId="67F97B8B" w14:textId="77777777" w:rsidR="00A947AF" w:rsidRDefault="00A947AF" w:rsidP="00DE21F8">
      <w:pPr>
        <w:tabs>
          <w:tab w:val="left" w:pos="6461"/>
        </w:tabs>
        <w:jc w:val="right"/>
        <w:rPr>
          <w:rFonts w:ascii="Arial" w:eastAsia="Calibri" w:hAnsi="Arial" w:cs="Arial"/>
        </w:rPr>
      </w:pPr>
    </w:p>
    <w:p w14:paraId="212E54C3" w14:textId="77777777" w:rsidR="00EF7399" w:rsidRDefault="00EF7399" w:rsidP="00DE21F8">
      <w:pPr>
        <w:tabs>
          <w:tab w:val="left" w:pos="6461"/>
        </w:tabs>
        <w:jc w:val="right"/>
        <w:rPr>
          <w:rFonts w:ascii="Arial" w:eastAsia="Calibri" w:hAnsi="Arial" w:cs="Arial"/>
        </w:rPr>
      </w:pPr>
    </w:p>
    <w:p w14:paraId="097672F1" w14:textId="77777777" w:rsidR="00EF7399" w:rsidRDefault="00EF7399" w:rsidP="00DE21F8">
      <w:pPr>
        <w:tabs>
          <w:tab w:val="left" w:pos="6461"/>
        </w:tabs>
        <w:jc w:val="right"/>
        <w:rPr>
          <w:rFonts w:ascii="Arial" w:eastAsia="Calibri" w:hAnsi="Arial" w:cs="Arial"/>
        </w:rPr>
      </w:pPr>
    </w:p>
    <w:p w14:paraId="20244093" w14:textId="77777777" w:rsidR="00DE21F8" w:rsidRPr="00FC01B5" w:rsidRDefault="00E633C5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 w:rsidRPr="00FC01B5">
        <w:rPr>
          <w:rFonts w:ascii="Arial" w:eastAsia="Calibri" w:hAnsi="Arial" w:cs="Arial"/>
          <w:sz w:val="20"/>
          <w:szCs w:val="20"/>
        </w:rPr>
        <w:t xml:space="preserve">ZAŁĄCZNIK NR </w:t>
      </w:r>
      <w:r w:rsidR="005D6034">
        <w:rPr>
          <w:rFonts w:ascii="Arial" w:eastAsia="Calibri" w:hAnsi="Arial" w:cs="Arial"/>
          <w:sz w:val="20"/>
          <w:szCs w:val="20"/>
        </w:rPr>
        <w:t>8</w:t>
      </w:r>
      <w:r w:rsidR="00F30152">
        <w:rPr>
          <w:rFonts w:ascii="Arial" w:eastAsia="Calibri" w:hAnsi="Arial" w:cs="Arial"/>
          <w:sz w:val="20"/>
          <w:szCs w:val="20"/>
        </w:rPr>
        <w:t xml:space="preserve"> DO SWZ</w:t>
      </w:r>
    </w:p>
    <w:p w14:paraId="29CE03A5" w14:textId="77777777" w:rsidR="00DE21F8" w:rsidRDefault="00DE21F8" w:rsidP="00DE21F8">
      <w:pPr>
        <w:spacing w:before="600" w:after="360" w:line="25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OŚWIADCZENIE WYKONAWCY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br/>
        <w:t xml:space="preserve">O PRZYNALEŻNOŚCI LUB BRAKU PRZYNALEŻNOŚCI DO TEJ SAMEJ GRUPY KAPITAŁOWEJ,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br/>
        <w:t>O KTÓREJ MOWA W ART. 108 UST. 1 PKT 5 I 6 USTAWY PZP</w:t>
      </w:r>
    </w:p>
    <w:p w14:paraId="5F6EAC47" w14:textId="77777777" w:rsidR="00DE21F8" w:rsidRDefault="00DE21F8" w:rsidP="00DE21F8">
      <w:pPr>
        <w:tabs>
          <w:tab w:val="left" w:pos="284"/>
        </w:tabs>
        <w:jc w:val="center"/>
        <w:rPr>
          <w:rFonts w:ascii="Arial" w:eastAsia="Calibri" w:hAnsi="Arial" w:cs="Arial"/>
          <w:b/>
        </w:rPr>
      </w:pPr>
      <w:r w:rsidRPr="00E46A9A">
        <w:rPr>
          <w:rFonts w:ascii="Arial" w:eastAsia="Calibri" w:hAnsi="Arial" w:cs="Arial"/>
          <w:b/>
        </w:rPr>
        <w:t xml:space="preserve">Przystępując do postępowania pn.: </w:t>
      </w:r>
    </w:p>
    <w:p w14:paraId="33D409BE" w14:textId="5F185D54" w:rsidR="00DE21F8" w:rsidRPr="00387AB9" w:rsidRDefault="00DE21F8" w:rsidP="00DE21F8">
      <w:pPr>
        <w:spacing w:after="0" w:line="240" w:lineRule="auto"/>
        <w:ind w:left="119"/>
        <w:jc w:val="center"/>
        <w:rPr>
          <w:rFonts w:ascii="Arial" w:hAnsi="Arial" w:cs="Arial"/>
          <w:b/>
          <w:sz w:val="21"/>
          <w:szCs w:val="21"/>
        </w:rPr>
      </w:pPr>
      <w:r w:rsidRPr="00E8062F">
        <w:rPr>
          <w:rFonts w:ascii="Arial" w:hAnsi="Arial" w:cs="Arial"/>
          <w:b/>
          <w:sz w:val="21"/>
          <w:szCs w:val="21"/>
        </w:rPr>
        <w:t>„</w:t>
      </w:r>
      <w:r w:rsidR="00997798">
        <w:rPr>
          <w:rFonts w:ascii="Arial" w:hAnsi="Arial" w:cs="Arial"/>
          <w:b/>
          <w:sz w:val="21"/>
          <w:szCs w:val="21"/>
        </w:rPr>
        <w:t>Usługa ochrony osób i mienia</w:t>
      </w:r>
      <w:r w:rsidR="00714B4D">
        <w:rPr>
          <w:rFonts w:ascii="Arial" w:hAnsi="Arial" w:cs="Arial"/>
          <w:b/>
          <w:sz w:val="21"/>
          <w:szCs w:val="21"/>
        </w:rPr>
        <w:t xml:space="preserve"> w Domu S</w:t>
      </w:r>
      <w:r w:rsidR="00A5145B">
        <w:rPr>
          <w:rFonts w:ascii="Arial" w:hAnsi="Arial" w:cs="Arial"/>
          <w:b/>
          <w:sz w:val="21"/>
          <w:szCs w:val="21"/>
        </w:rPr>
        <w:t xml:space="preserve">tudenta </w:t>
      </w:r>
      <w:r w:rsidR="005D6034">
        <w:rPr>
          <w:rFonts w:ascii="Arial" w:hAnsi="Arial" w:cs="Arial"/>
          <w:b/>
          <w:sz w:val="21"/>
          <w:szCs w:val="21"/>
        </w:rPr>
        <w:t xml:space="preserve"> Akademii Piotrkowskiej</w:t>
      </w:r>
      <w:r w:rsidR="00387AB9" w:rsidRPr="00E8062F">
        <w:rPr>
          <w:rFonts w:ascii="Arial" w:hAnsi="Arial" w:cs="Arial"/>
          <w:b/>
          <w:sz w:val="21"/>
          <w:szCs w:val="21"/>
        </w:rPr>
        <w:t>”</w:t>
      </w:r>
      <w:r w:rsidR="00EB5336">
        <w:rPr>
          <w:rFonts w:ascii="Arial" w:hAnsi="Arial" w:cs="Arial"/>
          <w:b/>
          <w:sz w:val="21"/>
          <w:szCs w:val="21"/>
        </w:rPr>
        <w:t xml:space="preserve"> – nr ref. </w:t>
      </w:r>
      <w:r w:rsidR="00A947AF">
        <w:rPr>
          <w:rFonts w:ascii="Arial" w:hAnsi="Arial" w:cs="Arial"/>
          <w:b/>
          <w:sz w:val="21"/>
          <w:szCs w:val="21"/>
        </w:rPr>
        <w:t>ZP</w:t>
      </w:r>
      <w:r w:rsidR="00997798">
        <w:rPr>
          <w:rFonts w:ascii="Arial" w:hAnsi="Arial" w:cs="Arial"/>
          <w:b/>
          <w:sz w:val="21"/>
          <w:szCs w:val="21"/>
        </w:rPr>
        <w:t>.261.</w:t>
      </w:r>
      <w:r w:rsidR="00714B4D">
        <w:rPr>
          <w:rFonts w:ascii="Arial" w:hAnsi="Arial" w:cs="Arial"/>
          <w:b/>
          <w:sz w:val="21"/>
          <w:szCs w:val="21"/>
        </w:rPr>
        <w:t>18</w:t>
      </w:r>
      <w:r w:rsidR="005D6034">
        <w:rPr>
          <w:rFonts w:ascii="Arial" w:hAnsi="Arial" w:cs="Arial"/>
          <w:b/>
          <w:sz w:val="21"/>
          <w:szCs w:val="21"/>
        </w:rPr>
        <w:t>.202</w:t>
      </w:r>
      <w:r w:rsidR="00A947AF">
        <w:rPr>
          <w:rFonts w:ascii="Arial" w:hAnsi="Arial" w:cs="Arial"/>
          <w:b/>
          <w:sz w:val="21"/>
          <w:szCs w:val="21"/>
        </w:rPr>
        <w:t>5</w:t>
      </w:r>
    </w:p>
    <w:p w14:paraId="688691B7" w14:textId="77777777" w:rsidR="00DE21F8" w:rsidRDefault="00DE21F8" w:rsidP="00DE21F8">
      <w:pPr>
        <w:spacing w:after="0" w:line="240" w:lineRule="auto"/>
        <w:ind w:left="119"/>
        <w:rPr>
          <w:rFonts w:ascii="Arial" w:hAnsi="Arial" w:cs="Arial"/>
        </w:rPr>
      </w:pPr>
    </w:p>
    <w:p w14:paraId="0D911591" w14:textId="77777777" w:rsidR="00DE21F8" w:rsidRDefault="00DE21F8" w:rsidP="00DE21F8">
      <w:pPr>
        <w:spacing w:after="0" w:line="240" w:lineRule="auto"/>
        <w:ind w:left="119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46A9A">
        <w:rPr>
          <w:rFonts w:ascii="Arial" w:hAnsi="Arial" w:cs="Arial"/>
        </w:rPr>
        <w:t>ziałając w imieniu Wykonawcy …....................................................................................</w:t>
      </w:r>
    </w:p>
    <w:p w14:paraId="11F5075D" w14:textId="77777777" w:rsidR="00DE21F8" w:rsidRPr="00E46A9A" w:rsidRDefault="00DE21F8" w:rsidP="00DE21F8">
      <w:pPr>
        <w:ind w:left="3660" w:firstLine="58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(</w:t>
      </w:r>
      <w:r w:rsidRPr="00B108DF">
        <w:rPr>
          <w:rFonts w:ascii="Arial" w:hAnsi="Arial" w:cs="Arial"/>
          <w:i/>
          <w:sz w:val="18"/>
          <w:szCs w:val="18"/>
        </w:rPr>
        <w:t>p</w:t>
      </w:r>
      <w:r w:rsidRPr="00E46A9A">
        <w:rPr>
          <w:rFonts w:ascii="Arial" w:hAnsi="Arial" w:cs="Arial"/>
          <w:i/>
          <w:sz w:val="18"/>
          <w:szCs w:val="18"/>
        </w:rPr>
        <w:t>odać nazwę i adres Wykonawcy)</w:t>
      </w:r>
    </w:p>
    <w:p w14:paraId="00282A4B" w14:textId="77777777" w:rsidR="00DE21F8" w:rsidRPr="00E46A9A" w:rsidRDefault="00EE0C2E" w:rsidP="00DE21F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  <w:noProof/>
        </w:rPr>
        <w:pict w14:anchorId="5554DCA6">
          <v:line id="Łącznik prosty 41" o:spid="_x0000_s1026" style="position:absolute;left:0;text-align:left;z-index:-251658752;visibility:visible" from="-.3pt,9.05pt" to="485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" strokecolor="navy" strokeweight=".16931mm"/>
        </w:pict>
      </w:r>
    </w:p>
    <w:p w14:paraId="1FEB38DE" w14:textId="77777777" w:rsidR="00DE21F8" w:rsidRPr="00814A97" w:rsidRDefault="00DE21F8" w:rsidP="00DE21F8">
      <w:pPr>
        <w:ind w:left="12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1DF16A47" w14:textId="77777777" w:rsidR="00DE21F8" w:rsidRPr="00A9266D" w:rsidRDefault="00DE21F8" w:rsidP="00DE21F8">
      <w:pPr>
        <w:pStyle w:val="Akapitzlist"/>
        <w:numPr>
          <w:ilvl w:val="0"/>
          <w:numId w:val="47"/>
        </w:numPr>
        <w:jc w:val="both"/>
        <w:rPr>
          <w:rFonts w:ascii="Arial" w:hAnsi="Arial" w:cs="Arial"/>
        </w:rPr>
      </w:pPr>
      <w:r w:rsidRPr="00A9266D">
        <w:rPr>
          <w:rFonts w:ascii="Arial" w:hAnsi="Arial" w:cs="Arial"/>
          <w:b/>
        </w:rPr>
        <w:t>nie należymy do żadnej grupy kapitałowej</w:t>
      </w:r>
      <w:r w:rsidRPr="00A9266D">
        <w:rPr>
          <w:rFonts w:ascii="Arial" w:hAnsi="Arial" w:cs="Arial"/>
        </w:rPr>
        <w:t>*</w:t>
      </w:r>
    </w:p>
    <w:p w14:paraId="5186EE8C" w14:textId="6B77596B" w:rsidR="00DE21F8" w:rsidRPr="00A9266D" w:rsidRDefault="00DE21F8" w:rsidP="00DE21F8">
      <w:pPr>
        <w:pStyle w:val="Akapitzlist"/>
        <w:numPr>
          <w:ilvl w:val="0"/>
          <w:numId w:val="47"/>
        </w:numPr>
        <w:tabs>
          <w:tab w:val="left" w:pos="380"/>
        </w:tabs>
        <w:spacing w:after="0"/>
        <w:jc w:val="both"/>
        <w:rPr>
          <w:rFonts w:ascii="Arial" w:hAnsi="Arial" w:cs="Arial"/>
          <w:b/>
        </w:rPr>
      </w:pPr>
      <w:r w:rsidRPr="00A9266D">
        <w:rPr>
          <w:rFonts w:ascii="Arial" w:hAnsi="Arial" w:cs="Arial"/>
          <w:b/>
        </w:rPr>
        <w:t xml:space="preserve">nie należymy do tej samej grupy kapitałowej </w:t>
      </w:r>
      <w:r w:rsidRPr="00A9266D">
        <w:rPr>
          <w:rFonts w:ascii="Arial" w:hAnsi="Arial" w:cs="Arial"/>
        </w:rPr>
        <w:t>w rozumieniu ustawy z dnia 16 luty</w:t>
      </w:r>
      <w:r w:rsidRPr="00A9266D">
        <w:rPr>
          <w:rFonts w:ascii="Arial" w:hAnsi="Arial" w:cs="Arial"/>
          <w:b/>
        </w:rPr>
        <w:t xml:space="preserve"> </w:t>
      </w:r>
      <w:r w:rsidRPr="00A9266D">
        <w:rPr>
          <w:rFonts w:ascii="Arial" w:hAnsi="Arial" w:cs="Arial"/>
        </w:rPr>
        <w:t>2007 r. o ochronie konkurencji i konsumentów (</w:t>
      </w:r>
      <w:r w:rsidR="00FF112B">
        <w:rPr>
          <w:rFonts w:ascii="Arial" w:hAnsi="Arial" w:cs="Arial"/>
        </w:rPr>
        <w:t xml:space="preserve"> </w:t>
      </w:r>
      <w:proofErr w:type="spellStart"/>
      <w:r w:rsidR="00FF112B">
        <w:rPr>
          <w:rFonts w:ascii="Arial" w:hAnsi="Arial" w:cs="Arial"/>
        </w:rPr>
        <w:t>t.j</w:t>
      </w:r>
      <w:proofErr w:type="spellEnd"/>
      <w:r w:rsidR="00FF112B">
        <w:rPr>
          <w:rFonts w:ascii="Arial" w:hAnsi="Arial" w:cs="Arial"/>
        </w:rPr>
        <w:t xml:space="preserve"> .</w:t>
      </w:r>
      <w:r w:rsidR="00CF0D51">
        <w:rPr>
          <w:rFonts w:ascii="Arial" w:hAnsi="Arial" w:cs="Arial"/>
        </w:rPr>
        <w:t xml:space="preserve">Dz. U. </w:t>
      </w:r>
      <w:r w:rsidRPr="00A9266D">
        <w:rPr>
          <w:rFonts w:ascii="Arial" w:hAnsi="Arial" w:cs="Arial"/>
        </w:rPr>
        <w:t>z 202</w:t>
      </w:r>
      <w:r w:rsidR="00A947AF">
        <w:rPr>
          <w:rFonts w:ascii="Arial" w:hAnsi="Arial" w:cs="Arial"/>
        </w:rPr>
        <w:t>4</w:t>
      </w:r>
      <w:r w:rsidRPr="00A9266D">
        <w:rPr>
          <w:rFonts w:ascii="Arial" w:hAnsi="Arial" w:cs="Arial"/>
        </w:rPr>
        <w:t xml:space="preserve"> r., poz. </w:t>
      </w:r>
      <w:r w:rsidR="009973D5">
        <w:rPr>
          <w:rFonts w:ascii="Arial" w:hAnsi="Arial" w:cs="Arial"/>
        </w:rPr>
        <w:t>16</w:t>
      </w:r>
      <w:r w:rsidR="00A947AF">
        <w:rPr>
          <w:rFonts w:ascii="Arial" w:hAnsi="Arial" w:cs="Arial"/>
        </w:rPr>
        <w:t>16</w:t>
      </w:r>
      <w:r w:rsidRPr="00A9266D">
        <w:rPr>
          <w:rFonts w:ascii="Arial" w:hAnsi="Arial" w:cs="Arial"/>
        </w:rPr>
        <w:t>)</w:t>
      </w:r>
      <w:r w:rsidRPr="00A9266D">
        <w:rPr>
          <w:rFonts w:ascii="Arial" w:hAnsi="Arial" w:cs="Arial"/>
          <w:b/>
        </w:rPr>
        <w:t>* z</w:t>
      </w:r>
      <w:r w:rsidRPr="00A9266D">
        <w:rPr>
          <w:rFonts w:ascii="Arial" w:hAnsi="Arial" w:cs="Arial"/>
        </w:rPr>
        <w:t xml:space="preserve"> </w:t>
      </w:r>
      <w:r w:rsidRPr="00A9266D">
        <w:rPr>
          <w:rFonts w:ascii="Arial" w:hAnsi="Arial" w:cs="Arial"/>
          <w:b/>
        </w:rPr>
        <w:t>wykonawcami, którzy złożyli oferty w przedmiotowym postępowaniu.</w:t>
      </w:r>
    </w:p>
    <w:p w14:paraId="407A5903" w14:textId="0B5EB2E3" w:rsidR="00DE21F8" w:rsidRPr="00A9266D" w:rsidRDefault="00DE21F8" w:rsidP="00DE21F8">
      <w:pPr>
        <w:pStyle w:val="Akapitzlist"/>
        <w:numPr>
          <w:ilvl w:val="0"/>
          <w:numId w:val="47"/>
        </w:numPr>
        <w:tabs>
          <w:tab w:val="left" w:pos="380"/>
        </w:tabs>
        <w:spacing w:after="0"/>
        <w:jc w:val="both"/>
        <w:rPr>
          <w:rFonts w:ascii="Arial" w:hAnsi="Arial" w:cs="Arial"/>
          <w:b/>
        </w:rPr>
      </w:pPr>
      <w:r w:rsidRPr="00A9266D">
        <w:rPr>
          <w:rFonts w:ascii="Arial" w:hAnsi="Arial" w:cs="Arial"/>
          <w:b/>
        </w:rPr>
        <w:t xml:space="preserve">należymy do tej samej grupy kapitałowej </w:t>
      </w:r>
      <w:r w:rsidRPr="00A9266D">
        <w:rPr>
          <w:rFonts w:ascii="Arial" w:hAnsi="Arial" w:cs="Arial"/>
        </w:rPr>
        <w:t>w rozumieniu ustawy z dnia 16 luty 2007 r. o ochronie konkurencji i konsumentów (</w:t>
      </w:r>
      <w:r w:rsidR="00FF112B">
        <w:rPr>
          <w:rFonts w:ascii="Arial" w:hAnsi="Arial" w:cs="Arial"/>
        </w:rPr>
        <w:t xml:space="preserve"> t. j. </w:t>
      </w:r>
      <w:r w:rsidR="00CF0D51">
        <w:rPr>
          <w:rFonts w:ascii="Arial" w:hAnsi="Arial" w:cs="Arial"/>
        </w:rPr>
        <w:t xml:space="preserve">Dz. U. </w:t>
      </w:r>
      <w:r w:rsidRPr="00A9266D">
        <w:rPr>
          <w:rFonts w:ascii="Arial" w:hAnsi="Arial" w:cs="Arial"/>
        </w:rPr>
        <w:t>z 202</w:t>
      </w:r>
      <w:r w:rsidR="00A947AF">
        <w:rPr>
          <w:rFonts w:ascii="Arial" w:hAnsi="Arial" w:cs="Arial"/>
        </w:rPr>
        <w:t>4</w:t>
      </w:r>
      <w:r w:rsidRPr="00A9266D">
        <w:rPr>
          <w:rFonts w:ascii="Arial" w:hAnsi="Arial" w:cs="Arial"/>
        </w:rPr>
        <w:t xml:space="preserve"> r., poz. </w:t>
      </w:r>
      <w:r w:rsidR="009973D5">
        <w:rPr>
          <w:rFonts w:ascii="Arial" w:hAnsi="Arial" w:cs="Arial"/>
        </w:rPr>
        <w:t>16</w:t>
      </w:r>
      <w:r w:rsidR="00A947AF">
        <w:rPr>
          <w:rFonts w:ascii="Arial" w:hAnsi="Arial" w:cs="Arial"/>
        </w:rPr>
        <w:t>16</w:t>
      </w:r>
      <w:r w:rsidRPr="00A9266D">
        <w:rPr>
          <w:rFonts w:ascii="Arial" w:hAnsi="Arial" w:cs="Arial"/>
        </w:rPr>
        <w:t>)</w:t>
      </w:r>
      <w:r w:rsidRPr="00A9266D">
        <w:rPr>
          <w:rFonts w:ascii="Arial" w:hAnsi="Arial" w:cs="Arial"/>
          <w:b/>
        </w:rPr>
        <w:t>*</w:t>
      </w:r>
    </w:p>
    <w:p w14:paraId="30B58E00" w14:textId="77777777" w:rsidR="00DE21F8" w:rsidRDefault="00DE21F8" w:rsidP="00DE21F8">
      <w:pPr>
        <w:ind w:left="400"/>
        <w:jc w:val="both"/>
        <w:rPr>
          <w:rFonts w:ascii="Arial" w:hAnsi="Arial" w:cs="Arial"/>
          <w:b/>
        </w:rPr>
      </w:pPr>
      <w:r w:rsidRPr="00E46A9A">
        <w:rPr>
          <w:rFonts w:ascii="Arial" w:hAnsi="Arial" w:cs="Arial"/>
          <w:b/>
        </w:rPr>
        <w:t>z następującymi wykonawcami, którzy złożyli ofertę w przedmiotowym postępowaniu:</w:t>
      </w:r>
    </w:p>
    <w:p w14:paraId="40155B89" w14:textId="77777777" w:rsidR="00DE21F8" w:rsidRDefault="00DE21F8" w:rsidP="00DE21F8">
      <w:pPr>
        <w:ind w:left="400"/>
        <w:jc w:val="both"/>
        <w:rPr>
          <w:rFonts w:ascii="Arial" w:hAnsi="Arial" w:cs="Arial"/>
        </w:rPr>
      </w:pPr>
      <w:r w:rsidRPr="00895655">
        <w:rPr>
          <w:rFonts w:ascii="Arial" w:hAnsi="Arial" w:cs="Arial"/>
        </w:rPr>
        <w:t>1)</w:t>
      </w:r>
      <w:r>
        <w:rPr>
          <w:rFonts w:ascii="Arial" w:hAnsi="Arial" w:cs="Arial"/>
          <w:b/>
        </w:rPr>
        <w:t xml:space="preserve"> </w:t>
      </w:r>
      <w:r w:rsidRPr="00E46A9A">
        <w:rPr>
          <w:rFonts w:ascii="Arial" w:hAnsi="Arial" w:cs="Arial"/>
        </w:rPr>
        <w:t>…...........................................................................</w:t>
      </w:r>
    </w:p>
    <w:p w14:paraId="0E655FD4" w14:textId="77777777" w:rsidR="00DE21F8" w:rsidRPr="00E46A9A" w:rsidRDefault="00DE21F8" w:rsidP="00DE21F8">
      <w:pPr>
        <w:ind w:left="40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2) </w:t>
      </w:r>
      <w:r w:rsidRPr="00E46A9A">
        <w:rPr>
          <w:rFonts w:ascii="Arial" w:hAnsi="Arial" w:cs="Arial"/>
        </w:rPr>
        <w:t>...................................................</w:t>
      </w:r>
      <w:r>
        <w:rPr>
          <w:rFonts w:ascii="Arial" w:hAnsi="Arial" w:cs="Arial"/>
        </w:rPr>
        <w:t>..........................</w:t>
      </w:r>
    </w:p>
    <w:p w14:paraId="6219FF50" w14:textId="77777777" w:rsidR="00DE21F8" w:rsidRPr="00F55D39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zaznaczyć odpowiednie</w:t>
      </w:r>
    </w:p>
    <w:p w14:paraId="1A647BDA" w14:textId="77777777" w:rsidR="00DE21F8" w:rsidRDefault="00DE21F8" w:rsidP="00DE21F8">
      <w:pPr>
        <w:spacing w:after="0"/>
        <w:ind w:left="1"/>
        <w:jc w:val="both"/>
        <w:rPr>
          <w:rFonts w:ascii="Arial" w:hAnsi="Arial" w:cs="Arial"/>
        </w:rPr>
      </w:pPr>
    </w:p>
    <w:p w14:paraId="1BF0213B" w14:textId="77777777" w:rsidR="00E633C5" w:rsidRDefault="00E633C5" w:rsidP="00DE21F8">
      <w:pPr>
        <w:spacing w:after="0"/>
        <w:ind w:left="1"/>
        <w:jc w:val="both"/>
        <w:rPr>
          <w:rFonts w:ascii="Arial" w:hAnsi="Arial" w:cs="Arial"/>
        </w:rPr>
      </w:pPr>
    </w:p>
    <w:p w14:paraId="66378F66" w14:textId="77777777" w:rsidR="00DE21F8" w:rsidRPr="006B61AF" w:rsidRDefault="00DE21F8" w:rsidP="00DE21F8">
      <w:pPr>
        <w:spacing w:after="0"/>
        <w:ind w:left="1"/>
        <w:jc w:val="both"/>
        <w:rPr>
          <w:rFonts w:ascii="Arial" w:hAnsi="Arial" w:cs="Arial"/>
        </w:rPr>
      </w:pPr>
    </w:p>
    <w:p w14:paraId="7C853A61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</w:t>
      </w:r>
    </w:p>
    <w:p w14:paraId="1E1DA4E2" w14:textId="77777777" w:rsidR="00DE21F8" w:rsidRPr="00E91292" w:rsidRDefault="00DE21F8" w:rsidP="00E633C5">
      <w:pPr>
        <w:suppressAutoHyphens/>
        <w:spacing w:after="0" w:line="240" w:lineRule="auto"/>
        <w:ind w:left="709" w:hanging="425"/>
        <w:jc w:val="both"/>
        <w:rPr>
          <w:rFonts w:ascii="Arial" w:hAnsi="Arial" w:cs="Arial"/>
          <w:i/>
          <w:sz w:val="16"/>
          <w:szCs w:val="16"/>
        </w:rPr>
      </w:pPr>
      <w:r w:rsidRPr="00F55D39">
        <w:rPr>
          <w:rFonts w:ascii="Arial" w:hAnsi="Arial" w:cs="Arial"/>
          <w:i/>
          <w:sz w:val="18"/>
          <w:szCs w:val="18"/>
        </w:rPr>
        <w:t>pieczęć Wykonawcy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E91292">
        <w:rPr>
          <w:rFonts w:ascii="Arial" w:hAnsi="Arial" w:cs="Arial"/>
          <w:i/>
          <w:sz w:val="16"/>
          <w:szCs w:val="16"/>
        </w:rPr>
        <w:t>Data i podpis upoważnionego</w:t>
      </w:r>
    </w:p>
    <w:p w14:paraId="724B3F80" w14:textId="77777777" w:rsidR="00DE21F8" w:rsidRPr="00E91292" w:rsidRDefault="00DE21F8" w:rsidP="00E633C5">
      <w:pPr>
        <w:spacing w:after="0" w:line="240" w:lineRule="auto"/>
        <w:ind w:left="5760"/>
        <w:jc w:val="both"/>
        <w:rPr>
          <w:rFonts w:ascii="Arial" w:hAnsi="Arial" w:cs="Arial"/>
          <w:i/>
          <w:sz w:val="16"/>
          <w:szCs w:val="16"/>
        </w:rPr>
      </w:pPr>
      <w:r w:rsidRPr="00E91292">
        <w:rPr>
          <w:rFonts w:ascii="Arial" w:hAnsi="Arial" w:cs="Arial"/>
          <w:sz w:val="16"/>
          <w:szCs w:val="16"/>
        </w:rPr>
        <w:tab/>
      </w:r>
      <w:r w:rsidRPr="00E91292">
        <w:rPr>
          <w:rFonts w:ascii="Arial" w:hAnsi="Arial" w:cs="Arial"/>
          <w:i/>
          <w:sz w:val="16"/>
          <w:szCs w:val="16"/>
        </w:rPr>
        <w:t>przedstawiciela Wykonawcy</w:t>
      </w:r>
    </w:p>
    <w:p w14:paraId="4BD003B1" w14:textId="77777777" w:rsidR="00DE21F8" w:rsidRPr="00E91292" w:rsidRDefault="00DE21F8" w:rsidP="00E633C5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E91292">
        <w:rPr>
          <w:rFonts w:ascii="Arial" w:hAnsi="Arial" w:cs="Arial"/>
          <w:i/>
          <w:sz w:val="16"/>
          <w:szCs w:val="16"/>
        </w:rPr>
        <w:t>(kwalifikowany podpis elektroniczny lub podpis zaufany lub podpis osobisty)</w:t>
      </w:r>
    </w:p>
    <w:p w14:paraId="062A7040" w14:textId="77777777" w:rsidR="00DE21F8" w:rsidRDefault="00DE21F8" w:rsidP="00DE21F8">
      <w:pPr>
        <w:ind w:left="120" w:right="820"/>
        <w:jc w:val="both"/>
        <w:rPr>
          <w:rFonts w:ascii="Arial" w:hAnsi="Arial" w:cs="Arial"/>
          <w:b/>
          <w:sz w:val="20"/>
          <w:szCs w:val="20"/>
        </w:rPr>
      </w:pPr>
    </w:p>
    <w:p w14:paraId="2520FDA6" w14:textId="77777777" w:rsidR="00DE21F8" w:rsidRPr="007D6A12" w:rsidRDefault="00DE21F8" w:rsidP="00DE21F8">
      <w:pPr>
        <w:ind w:left="120" w:right="820"/>
        <w:jc w:val="both"/>
        <w:rPr>
          <w:rFonts w:ascii="Arial" w:hAnsi="Arial" w:cs="Arial"/>
          <w:b/>
          <w:sz w:val="20"/>
          <w:szCs w:val="20"/>
        </w:rPr>
      </w:pPr>
      <w:r w:rsidRPr="007D6A12">
        <w:rPr>
          <w:rFonts w:ascii="Arial" w:hAnsi="Arial" w:cs="Arial"/>
          <w:b/>
          <w:sz w:val="20"/>
          <w:szCs w:val="20"/>
        </w:rPr>
        <w:t>UWAGA: W przypadku gdy Wykonawca przynależy do tej samej grupy kapitałowej, może przedstawić wraz z niniejszym oświadczeniem dowody, że powiązania z innym wykonawcą nie prowadzą do zakłócenia konkurencji w przedmiotowym postępowaniu zgodnie z art. 108 ust. 1 pkt 5 PZP.</w:t>
      </w:r>
    </w:p>
    <w:p w14:paraId="7DAF9E32" w14:textId="77777777" w:rsidR="00911BEE" w:rsidRDefault="00911BEE" w:rsidP="00DE21F8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sectPr w:rsidR="00911BEE" w:rsidSect="00516210">
      <w:headerReference w:type="default" r:id="rId8"/>
      <w:footerReference w:type="default" r:id="rId9"/>
      <w:headerReference w:type="first" r:id="rId10"/>
      <w:pgSz w:w="11906" w:h="16838"/>
      <w:pgMar w:top="138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48350" w14:textId="77777777" w:rsidR="00EE0C2E" w:rsidRDefault="00EE0C2E">
      <w:pPr>
        <w:spacing w:after="0" w:line="240" w:lineRule="auto"/>
      </w:pPr>
      <w:r>
        <w:separator/>
      </w:r>
    </w:p>
  </w:endnote>
  <w:endnote w:type="continuationSeparator" w:id="0">
    <w:p w14:paraId="7AA0A91F" w14:textId="77777777" w:rsidR="00EE0C2E" w:rsidRDefault="00EE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728A4" w14:textId="77777777" w:rsidR="003D0CD4" w:rsidRDefault="003D0CD4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3D463" w14:textId="77777777" w:rsidR="00EE0C2E" w:rsidRDefault="00EE0C2E">
      <w:pPr>
        <w:spacing w:after="0" w:line="240" w:lineRule="auto"/>
      </w:pPr>
      <w:r>
        <w:separator/>
      </w:r>
    </w:p>
  </w:footnote>
  <w:footnote w:type="continuationSeparator" w:id="0">
    <w:p w14:paraId="4174A40F" w14:textId="77777777" w:rsidR="00EE0C2E" w:rsidRDefault="00EE0C2E">
      <w:pPr>
        <w:spacing w:after="0" w:line="240" w:lineRule="auto"/>
      </w:pPr>
      <w:r>
        <w:continuationSeparator/>
      </w:r>
    </w:p>
  </w:footnote>
  <w:footnote w:id="1">
    <w:p w14:paraId="640BA1D8" w14:textId="77777777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2D4CCCD6" w14:textId="77777777" w:rsidR="00DE21F8" w:rsidRPr="00A82964" w:rsidRDefault="00DE21F8" w:rsidP="00DE21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5B00C2" w14:textId="77777777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</w:t>
      </w:r>
      <w:r w:rsidR="00BF2AE5">
        <w:rPr>
          <w:rFonts w:ascii="Arial" w:eastAsia="Times New Roman" w:hAnsi="Arial" w:cs="Arial"/>
          <w:color w:val="222222"/>
          <w:sz w:val="16"/>
          <w:szCs w:val="16"/>
        </w:rPr>
        <w:t xml:space="preserve">owaniu terroryzmu (Dz. U. z 2023 r. poz. 1124 z </w:t>
      </w:r>
      <w:proofErr w:type="spellStart"/>
      <w:r w:rsidR="00BF2AE5">
        <w:rPr>
          <w:rFonts w:ascii="Arial" w:eastAsia="Times New Roman" w:hAnsi="Arial" w:cs="Arial"/>
          <w:color w:val="222222"/>
          <w:sz w:val="16"/>
          <w:szCs w:val="16"/>
        </w:rPr>
        <w:t>późn</w:t>
      </w:r>
      <w:proofErr w:type="spellEnd"/>
      <w:r w:rsidR="00BF2AE5">
        <w:rPr>
          <w:rFonts w:ascii="Arial" w:eastAsia="Times New Roman" w:hAnsi="Arial" w:cs="Arial"/>
          <w:color w:val="222222"/>
          <w:sz w:val="16"/>
          <w:szCs w:val="16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391C92" w14:textId="77777777" w:rsidR="00DE21F8" w:rsidRPr="00761CEB" w:rsidRDefault="00DE21F8" w:rsidP="00DE21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BF2AE5">
        <w:rPr>
          <w:rFonts w:ascii="Arial" w:eastAsia="Times New Roman" w:hAnsi="Arial" w:cs="Arial"/>
          <w:color w:val="222222"/>
          <w:sz w:val="16"/>
          <w:szCs w:val="16"/>
        </w:rPr>
        <w:t xml:space="preserve">. o rachunkowości (Dz. U. z 2023 r. poz. 120 z </w:t>
      </w:r>
      <w:proofErr w:type="spellStart"/>
      <w:r w:rsidR="00BF2AE5">
        <w:rPr>
          <w:rFonts w:ascii="Arial" w:eastAsia="Times New Roman" w:hAnsi="Arial" w:cs="Arial"/>
          <w:color w:val="222222"/>
          <w:sz w:val="16"/>
          <w:szCs w:val="16"/>
        </w:rPr>
        <w:t>późn</w:t>
      </w:r>
      <w:proofErr w:type="spellEnd"/>
      <w:r w:rsidR="00BF2AE5">
        <w:rPr>
          <w:rFonts w:ascii="Arial" w:eastAsia="Times New Roman" w:hAnsi="Arial" w:cs="Arial"/>
          <w:color w:val="222222"/>
          <w:sz w:val="16"/>
          <w:szCs w:val="16"/>
        </w:rPr>
        <w:t>.  zm.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5609DDE3" w14:textId="77777777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39226EE" w14:textId="77777777" w:rsidR="00DE21F8" w:rsidRPr="00A82964" w:rsidRDefault="00DE21F8" w:rsidP="00DE21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EC4DA8" w14:textId="77777777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</w:t>
      </w:r>
      <w:r w:rsidR="00903FE4">
        <w:rPr>
          <w:rFonts w:ascii="Arial" w:eastAsia="Times New Roman" w:hAnsi="Arial" w:cs="Arial"/>
          <w:color w:val="222222"/>
          <w:sz w:val="16"/>
          <w:szCs w:val="16"/>
        </w:rPr>
        <w:t xml:space="preserve">u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6BEDAB" w14:textId="617D9740" w:rsidR="00DE21F8" w:rsidRPr="00A82964" w:rsidRDefault="00DE21F8" w:rsidP="00DE21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</w:t>
      </w:r>
      <w:r w:rsidR="00903FE4">
        <w:rPr>
          <w:rFonts w:ascii="Arial" w:eastAsia="Times New Roman" w:hAnsi="Arial" w:cs="Arial"/>
          <w:color w:val="222222"/>
          <w:sz w:val="16"/>
          <w:szCs w:val="16"/>
        </w:rPr>
        <w:t>r. o rachunkowości</w:t>
      </w:r>
      <w:r w:rsidR="00A947AF">
        <w:rPr>
          <w:rFonts w:ascii="Arial" w:eastAsia="Times New Roman" w:hAnsi="Arial" w:cs="Arial"/>
          <w:color w:val="222222"/>
          <w:sz w:val="16"/>
          <w:szCs w:val="16"/>
        </w:rPr>
        <w:t xml:space="preserve"> ( </w:t>
      </w:r>
      <w:proofErr w:type="spellStart"/>
      <w:r w:rsidR="00A947AF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="00A947AF">
        <w:rPr>
          <w:rFonts w:ascii="Arial" w:eastAsia="Times New Roman" w:hAnsi="Arial" w:cs="Arial"/>
          <w:color w:val="222222"/>
          <w:sz w:val="16"/>
          <w:szCs w:val="16"/>
        </w:rPr>
        <w:t>. Dz. U. z 2023 r. poz. 120</w:t>
      </w:r>
      <w:r w:rsidR="009722BC">
        <w:rPr>
          <w:rFonts w:ascii="Arial" w:eastAsia="Times New Roman" w:hAnsi="Arial" w:cs="Arial"/>
          <w:color w:val="222222"/>
          <w:sz w:val="16"/>
          <w:szCs w:val="16"/>
        </w:rPr>
        <w:t xml:space="preserve"> ze zm.</w:t>
      </w:r>
      <w:r w:rsidR="00A947AF">
        <w:rPr>
          <w:rFonts w:ascii="Arial" w:eastAsia="Times New Roman" w:hAnsi="Arial" w:cs="Arial"/>
          <w:color w:val="222222"/>
          <w:sz w:val="16"/>
          <w:szCs w:val="16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3895F1D" w14:textId="77777777" w:rsidR="00DE21F8" w:rsidRPr="00896587" w:rsidRDefault="00DE21F8" w:rsidP="00DE21F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4789C" w14:textId="77777777" w:rsidR="003D0CD4" w:rsidRDefault="003D0CD4">
    <w:pPr>
      <w:pStyle w:val="Nagwek"/>
    </w:pPr>
  </w:p>
  <w:p w14:paraId="78D3D80D" w14:textId="2E60408D" w:rsidR="003D0CD4" w:rsidRDefault="00A947AF" w:rsidP="00516210">
    <w:pPr>
      <w:pStyle w:val="Nagwek"/>
    </w:pPr>
    <w:r>
      <w:t>ZP</w:t>
    </w:r>
    <w:r w:rsidR="002062F1">
      <w:t>.261.</w:t>
    </w:r>
    <w:r w:rsidR="00714B4D">
      <w:t>18</w:t>
    </w:r>
    <w:r w:rsidR="005D6034">
      <w:t>.202</w:t>
    </w:r>
    <w: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701D3" w14:textId="77777777" w:rsidR="009C0E5D" w:rsidRDefault="009C0E5D">
    <w:pPr>
      <w:pStyle w:val="Nagwek"/>
    </w:pPr>
  </w:p>
  <w:p w14:paraId="7BEDCD3F" w14:textId="77777777" w:rsidR="009C0E5D" w:rsidRDefault="009C0E5D">
    <w:pPr>
      <w:pStyle w:val="Nagwek"/>
    </w:pPr>
  </w:p>
  <w:p w14:paraId="6CE7E2AB" w14:textId="59C67C13" w:rsidR="009C0E5D" w:rsidRDefault="00A947AF">
    <w:pPr>
      <w:pStyle w:val="Nagwek"/>
    </w:pPr>
    <w:r>
      <w:t>ZP</w:t>
    </w:r>
    <w:r w:rsidR="008B42BB">
      <w:t>.261.</w:t>
    </w:r>
    <w:r w:rsidR="00714B4D">
      <w:t>18</w:t>
    </w:r>
    <w:r w:rsidR="008B42BB">
      <w:t>.202</w:t>
    </w:r>
    <w: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1" w15:restartNumberingAfterBreak="0">
    <w:nsid w:val="00000006"/>
    <w:multiLevelType w:val="hybridMultilevel"/>
    <w:tmpl w:val="3938657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**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ascii="Arial" w:hAnsi="Arial" w:cs="Arial" w:hint="default"/>
        <w:b/>
        <w:sz w:val="20"/>
        <w:szCs w:val="20"/>
      </w:rPr>
    </w:lvl>
  </w:abstractNum>
  <w:abstractNum w:abstractNumId="5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7" w15:restartNumberingAfterBreak="0">
    <w:nsid w:val="00000023"/>
    <w:multiLevelType w:val="multilevel"/>
    <w:tmpl w:val="2FBA5A56"/>
    <w:name w:val="WW8Num4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bCs w:val="0"/>
        <w:strike w:val="0"/>
        <w:sz w:val="20"/>
        <w:szCs w:val="20"/>
        <w:shd w:val="clear" w:color="auto" w:fill="auto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327"/>
        </w:tabs>
        <w:ind w:left="1211" w:hanging="360"/>
      </w:pPr>
      <w:rPr>
        <w:rFonts w:ascii="Arial" w:hAnsi="Arial" w:cs="Arial" w:hint="default"/>
        <w:sz w:val="20"/>
        <w:szCs w:val="20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 w:hint="default"/>
        <w:b/>
        <w:bCs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8" w15:restartNumberingAfterBreak="0">
    <w:nsid w:val="0000002A"/>
    <w:multiLevelType w:val="singleLevel"/>
    <w:tmpl w:val="0000002A"/>
    <w:name w:val="WW8Num56"/>
    <w:lvl w:ilvl="0">
      <w:start w:val="1"/>
      <w:numFmt w:val="decim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Arial" w:hint="default"/>
        <w:b/>
        <w:i w:val="0"/>
        <w:sz w:val="20"/>
      </w:rPr>
    </w:lvl>
  </w:abstractNum>
  <w:abstractNum w:abstractNumId="9" w15:restartNumberingAfterBreak="0">
    <w:nsid w:val="0000002C"/>
    <w:multiLevelType w:val="singleLevel"/>
    <w:tmpl w:val="0000002C"/>
    <w:name w:val="WW8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2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6A"/>
    <w:multiLevelType w:val="hybridMultilevel"/>
    <w:tmpl w:val="5092CA78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AF6BB6"/>
    <w:multiLevelType w:val="hybridMultilevel"/>
    <w:tmpl w:val="98707DEE"/>
    <w:lvl w:ilvl="0" w:tplc="7B62F10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E92E12"/>
    <w:multiLevelType w:val="hybridMultilevel"/>
    <w:tmpl w:val="B2AE4054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3C46C6CA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0"/>
        <w:szCs w:val="2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F14DA"/>
    <w:multiLevelType w:val="hybridMultilevel"/>
    <w:tmpl w:val="9DE4A428"/>
    <w:lvl w:ilvl="0" w:tplc="04E8B4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9DD0B05"/>
    <w:multiLevelType w:val="hybridMultilevel"/>
    <w:tmpl w:val="4B8CCBC6"/>
    <w:lvl w:ilvl="0" w:tplc="EB8CF7AC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0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21A2C69"/>
    <w:multiLevelType w:val="hybridMultilevel"/>
    <w:tmpl w:val="C26AED0C"/>
    <w:lvl w:ilvl="0" w:tplc="9AFC54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230A4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CA6D1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846A9"/>
    <w:multiLevelType w:val="hybridMultilevel"/>
    <w:tmpl w:val="292029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F8E40F6"/>
    <w:multiLevelType w:val="hybridMultilevel"/>
    <w:tmpl w:val="3402A34C"/>
    <w:lvl w:ilvl="0" w:tplc="185E24A2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8" w15:restartNumberingAfterBreak="0">
    <w:nsid w:val="1FD31C8E"/>
    <w:multiLevelType w:val="hybridMultilevel"/>
    <w:tmpl w:val="9E54A21A"/>
    <w:lvl w:ilvl="0" w:tplc="3DA06F5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A54105E"/>
    <w:multiLevelType w:val="hybridMultilevel"/>
    <w:tmpl w:val="29A28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2409A3"/>
    <w:multiLevelType w:val="hybridMultilevel"/>
    <w:tmpl w:val="B41C2E02"/>
    <w:lvl w:ilvl="0" w:tplc="F244DF50">
      <w:start w:val="1"/>
      <w:numFmt w:val="lowerLetter"/>
      <w:lvlText w:val="%1."/>
      <w:lvlJc w:val="left"/>
      <w:pPr>
        <w:ind w:left="927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C431A46"/>
    <w:multiLevelType w:val="hybridMultilevel"/>
    <w:tmpl w:val="4D727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8B6490"/>
    <w:multiLevelType w:val="hybridMultilevel"/>
    <w:tmpl w:val="87D21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AF0AFD"/>
    <w:multiLevelType w:val="hybridMultilevel"/>
    <w:tmpl w:val="FCA047B4"/>
    <w:lvl w:ilvl="0" w:tplc="2CE0E2FA">
      <w:start w:val="1"/>
      <w:numFmt w:val="decimal"/>
      <w:lvlText w:val="%1."/>
      <w:lvlJc w:val="left"/>
      <w:pPr>
        <w:ind w:left="256" w:hanging="167"/>
      </w:pPr>
      <w:rPr>
        <w:rFonts w:hint="default"/>
        <w:i w:val="0"/>
        <w:w w:val="100"/>
        <w:sz w:val="20"/>
        <w:szCs w:val="20"/>
        <w:lang w:val="pl-PL" w:eastAsia="pl-PL" w:bidi="pl-PL"/>
      </w:rPr>
    </w:lvl>
    <w:lvl w:ilvl="1" w:tplc="EF4AAC8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pl-PL" w:eastAsia="pl-PL" w:bidi="pl-PL"/>
      </w:rPr>
    </w:lvl>
    <w:lvl w:ilvl="2" w:tplc="2DB01F2A">
      <w:numFmt w:val="bullet"/>
      <w:lvlText w:val=""/>
      <w:lvlJc w:val="left"/>
      <w:pPr>
        <w:ind w:left="1108" w:hanging="142"/>
      </w:pPr>
      <w:rPr>
        <w:rFonts w:ascii="Symbol" w:eastAsia="Symbol" w:hAnsi="Symbol" w:cs="Symbol" w:hint="default"/>
        <w:color w:val="000009"/>
        <w:w w:val="99"/>
        <w:sz w:val="20"/>
        <w:szCs w:val="20"/>
        <w:lang w:val="pl-PL" w:eastAsia="pl-PL" w:bidi="pl-PL"/>
      </w:rPr>
    </w:lvl>
    <w:lvl w:ilvl="3" w:tplc="CEAC15B0">
      <w:numFmt w:val="bullet"/>
      <w:lvlText w:val="•"/>
      <w:lvlJc w:val="left"/>
      <w:pPr>
        <w:ind w:left="1100" w:hanging="142"/>
      </w:pPr>
      <w:rPr>
        <w:rFonts w:hint="default"/>
        <w:lang w:val="pl-PL" w:eastAsia="pl-PL" w:bidi="pl-PL"/>
      </w:rPr>
    </w:lvl>
    <w:lvl w:ilvl="4" w:tplc="606EB71C">
      <w:numFmt w:val="bullet"/>
      <w:lvlText w:val="•"/>
      <w:lvlJc w:val="left"/>
      <w:pPr>
        <w:ind w:left="2295" w:hanging="142"/>
      </w:pPr>
      <w:rPr>
        <w:rFonts w:hint="default"/>
        <w:lang w:val="pl-PL" w:eastAsia="pl-PL" w:bidi="pl-PL"/>
      </w:rPr>
    </w:lvl>
    <w:lvl w:ilvl="5" w:tplc="2CA29900">
      <w:numFmt w:val="bullet"/>
      <w:lvlText w:val="•"/>
      <w:lvlJc w:val="left"/>
      <w:pPr>
        <w:ind w:left="3490" w:hanging="142"/>
      </w:pPr>
      <w:rPr>
        <w:rFonts w:hint="default"/>
        <w:lang w:val="pl-PL" w:eastAsia="pl-PL" w:bidi="pl-PL"/>
      </w:rPr>
    </w:lvl>
    <w:lvl w:ilvl="6" w:tplc="1B561A38">
      <w:numFmt w:val="bullet"/>
      <w:lvlText w:val="•"/>
      <w:lvlJc w:val="left"/>
      <w:pPr>
        <w:ind w:left="4685" w:hanging="142"/>
      </w:pPr>
      <w:rPr>
        <w:rFonts w:hint="default"/>
        <w:lang w:val="pl-PL" w:eastAsia="pl-PL" w:bidi="pl-PL"/>
      </w:rPr>
    </w:lvl>
    <w:lvl w:ilvl="7" w:tplc="34422B32">
      <w:numFmt w:val="bullet"/>
      <w:lvlText w:val="•"/>
      <w:lvlJc w:val="left"/>
      <w:pPr>
        <w:ind w:left="5880" w:hanging="142"/>
      </w:pPr>
      <w:rPr>
        <w:rFonts w:hint="default"/>
        <w:lang w:val="pl-PL" w:eastAsia="pl-PL" w:bidi="pl-PL"/>
      </w:rPr>
    </w:lvl>
    <w:lvl w:ilvl="8" w:tplc="871A8282">
      <w:numFmt w:val="bullet"/>
      <w:lvlText w:val="•"/>
      <w:lvlJc w:val="left"/>
      <w:pPr>
        <w:ind w:left="7076" w:hanging="142"/>
      </w:pPr>
      <w:rPr>
        <w:rFonts w:hint="default"/>
        <w:lang w:val="pl-PL" w:eastAsia="pl-PL" w:bidi="pl-PL"/>
      </w:rPr>
    </w:lvl>
  </w:abstractNum>
  <w:abstractNum w:abstractNumId="42" w15:restartNumberingAfterBreak="0">
    <w:nsid w:val="49132D2E"/>
    <w:multiLevelType w:val="hybridMultilevel"/>
    <w:tmpl w:val="775C6F98"/>
    <w:lvl w:ilvl="0" w:tplc="F0BE5F2A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1C714E6"/>
    <w:multiLevelType w:val="hybridMultilevel"/>
    <w:tmpl w:val="023E4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C54D09"/>
    <w:multiLevelType w:val="hybridMultilevel"/>
    <w:tmpl w:val="226E28C8"/>
    <w:name w:val="WW8Num44222"/>
    <w:lvl w:ilvl="0" w:tplc="04150011">
      <w:start w:val="1"/>
      <w:numFmt w:val="decimal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6" w15:restartNumberingAfterBreak="0">
    <w:nsid w:val="55E27D1E"/>
    <w:multiLevelType w:val="hybridMultilevel"/>
    <w:tmpl w:val="A1A2599C"/>
    <w:lvl w:ilvl="0" w:tplc="322664D0">
      <w:start w:val="25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48" w15:restartNumberingAfterBreak="0">
    <w:nsid w:val="617C228D"/>
    <w:multiLevelType w:val="hybridMultilevel"/>
    <w:tmpl w:val="A96C2992"/>
    <w:lvl w:ilvl="0" w:tplc="0A281CC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50" w15:restartNumberingAfterBreak="0">
    <w:nsid w:val="67D2374C"/>
    <w:multiLevelType w:val="hybridMultilevel"/>
    <w:tmpl w:val="A53EA964"/>
    <w:lvl w:ilvl="0" w:tplc="D9DA436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360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A5344608"/>
    <w:lvl w:ilvl="0" w:tplc="1FFC54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E992A79"/>
    <w:multiLevelType w:val="hybridMultilevel"/>
    <w:tmpl w:val="81ECBA74"/>
    <w:lvl w:ilvl="0" w:tplc="0415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3" w15:restartNumberingAfterBreak="0">
    <w:nsid w:val="73D51432"/>
    <w:multiLevelType w:val="hybridMultilevel"/>
    <w:tmpl w:val="57689D98"/>
    <w:lvl w:ilvl="0" w:tplc="630C46B0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5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443F51"/>
    <w:multiLevelType w:val="hybridMultilevel"/>
    <w:tmpl w:val="A11A0DC8"/>
    <w:lvl w:ilvl="0" w:tplc="633EB48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24"/>
  </w:num>
  <w:num w:numId="3">
    <w:abstractNumId w:val="51"/>
  </w:num>
  <w:num w:numId="4">
    <w:abstractNumId w:val="50"/>
  </w:num>
  <w:num w:numId="5">
    <w:abstractNumId w:val="27"/>
  </w:num>
  <w:num w:numId="6">
    <w:abstractNumId w:val="43"/>
  </w:num>
  <w:num w:numId="7">
    <w:abstractNumId w:val="18"/>
  </w:num>
  <w:num w:numId="8">
    <w:abstractNumId w:val="31"/>
  </w:num>
  <w:num w:numId="9">
    <w:abstractNumId w:val="33"/>
  </w:num>
  <w:num w:numId="10">
    <w:abstractNumId w:val="49"/>
  </w:num>
  <w:num w:numId="11">
    <w:abstractNumId w:val="37"/>
  </w:num>
  <w:num w:numId="12">
    <w:abstractNumId w:val="56"/>
  </w:num>
  <w:num w:numId="13">
    <w:abstractNumId w:val="21"/>
  </w:num>
  <w:num w:numId="14">
    <w:abstractNumId w:val="53"/>
  </w:num>
  <w:num w:numId="15">
    <w:abstractNumId w:val="44"/>
  </w:num>
  <w:num w:numId="16">
    <w:abstractNumId w:val="47"/>
  </w:num>
  <w:num w:numId="17">
    <w:abstractNumId w:val="25"/>
  </w:num>
  <w:num w:numId="18">
    <w:abstractNumId w:val="35"/>
  </w:num>
  <w:num w:numId="19">
    <w:abstractNumId w:val="26"/>
  </w:num>
  <w:num w:numId="20">
    <w:abstractNumId w:val="20"/>
  </w:num>
  <w:num w:numId="21">
    <w:abstractNumId w:val="38"/>
  </w:num>
  <w:num w:numId="22">
    <w:abstractNumId w:val="30"/>
  </w:num>
  <w:num w:numId="23">
    <w:abstractNumId w:val="29"/>
  </w:num>
  <w:num w:numId="24">
    <w:abstractNumId w:val="22"/>
  </w:num>
  <w:num w:numId="25">
    <w:abstractNumId w:val="32"/>
  </w:num>
  <w:num w:numId="26">
    <w:abstractNumId w:val="28"/>
  </w:num>
  <w:num w:numId="27">
    <w:abstractNumId w:val="42"/>
  </w:num>
  <w:num w:numId="28">
    <w:abstractNumId w:val="1"/>
  </w:num>
  <w:num w:numId="29">
    <w:abstractNumId w:val="2"/>
  </w:num>
  <w:num w:numId="30">
    <w:abstractNumId w:val="12"/>
  </w:num>
  <w:num w:numId="31">
    <w:abstractNumId w:val="13"/>
  </w:num>
  <w:num w:numId="32">
    <w:abstractNumId w:val="14"/>
  </w:num>
  <w:num w:numId="33">
    <w:abstractNumId w:val="39"/>
  </w:num>
  <w:num w:numId="34">
    <w:abstractNumId w:val="57"/>
  </w:num>
  <w:num w:numId="35">
    <w:abstractNumId w:val="40"/>
  </w:num>
  <w:num w:numId="36">
    <w:abstractNumId w:val="34"/>
  </w:num>
  <w:num w:numId="37">
    <w:abstractNumId w:val="17"/>
  </w:num>
  <w:num w:numId="38">
    <w:abstractNumId w:val="16"/>
  </w:num>
  <w:num w:numId="39">
    <w:abstractNumId w:val="36"/>
  </w:num>
  <w:num w:numId="40">
    <w:abstractNumId w:val="19"/>
  </w:num>
  <w:num w:numId="41">
    <w:abstractNumId w:val="48"/>
  </w:num>
  <w:num w:numId="42">
    <w:abstractNumId w:val="9"/>
  </w:num>
  <w:num w:numId="43">
    <w:abstractNumId w:val="41"/>
  </w:num>
  <w:num w:numId="44">
    <w:abstractNumId w:val="54"/>
  </w:num>
  <w:num w:numId="45">
    <w:abstractNumId w:val="15"/>
  </w:num>
  <w:num w:numId="46">
    <w:abstractNumId w:val="23"/>
  </w:num>
  <w:num w:numId="47">
    <w:abstractNumId w:val="46"/>
  </w:num>
  <w:num w:numId="48">
    <w:abstractNumId w:val="5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7A9"/>
    <w:rsid w:val="00000981"/>
    <w:rsid w:val="00002562"/>
    <w:rsid w:val="0001125C"/>
    <w:rsid w:val="00011F26"/>
    <w:rsid w:val="00012C43"/>
    <w:rsid w:val="00027222"/>
    <w:rsid w:val="0003232B"/>
    <w:rsid w:val="000329A3"/>
    <w:rsid w:val="00040FD9"/>
    <w:rsid w:val="00041B3F"/>
    <w:rsid w:val="000431CB"/>
    <w:rsid w:val="0004392E"/>
    <w:rsid w:val="00045E94"/>
    <w:rsid w:val="000514EE"/>
    <w:rsid w:val="00051802"/>
    <w:rsid w:val="00053CB0"/>
    <w:rsid w:val="00054357"/>
    <w:rsid w:val="000543C7"/>
    <w:rsid w:val="00061004"/>
    <w:rsid w:val="00064678"/>
    <w:rsid w:val="00066719"/>
    <w:rsid w:val="000705AE"/>
    <w:rsid w:val="00073E28"/>
    <w:rsid w:val="00074430"/>
    <w:rsid w:val="000773A9"/>
    <w:rsid w:val="00077CC5"/>
    <w:rsid w:val="0008138A"/>
    <w:rsid w:val="00082110"/>
    <w:rsid w:val="00083231"/>
    <w:rsid w:val="00084017"/>
    <w:rsid w:val="000842FA"/>
    <w:rsid w:val="00084D92"/>
    <w:rsid w:val="000875D6"/>
    <w:rsid w:val="000912C5"/>
    <w:rsid w:val="000A0FBF"/>
    <w:rsid w:val="000A793A"/>
    <w:rsid w:val="000B0E06"/>
    <w:rsid w:val="000B1485"/>
    <w:rsid w:val="000B512B"/>
    <w:rsid w:val="000B52CF"/>
    <w:rsid w:val="000C1557"/>
    <w:rsid w:val="000C3694"/>
    <w:rsid w:val="000C36AB"/>
    <w:rsid w:val="000C397D"/>
    <w:rsid w:val="000C5CD7"/>
    <w:rsid w:val="000C6164"/>
    <w:rsid w:val="000D7509"/>
    <w:rsid w:val="000F0C98"/>
    <w:rsid w:val="000F300D"/>
    <w:rsid w:val="000F3C26"/>
    <w:rsid w:val="000F7F6E"/>
    <w:rsid w:val="00100D68"/>
    <w:rsid w:val="001026E4"/>
    <w:rsid w:val="00116267"/>
    <w:rsid w:val="00116564"/>
    <w:rsid w:val="001165BA"/>
    <w:rsid w:val="0011760F"/>
    <w:rsid w:val="001248CC"/>
    <w:rsid w:val="00125C62"/>
    <w:rsid w:val="001305C9"/>
    <w:rsid w:val="00130DC5"/>
    <w:rsid w:val="001511B4"/>
    <w:rsid w:val="00152C8D"/>
    <w:rsid w:val="00156662"/>
    <w:rsid w:val="00161644"/>
    <w:rsid w:val="00161EC8"/>
    <w:rsid w:val="00163340"/>
    <w:rsid w:val="00164D00"/>
    <w:rsid w:val="00165E07"/>
    <w:rsid w:val="001675F7"/>
    <w:rsid w:val="0016789C"/>
    <w:rsid w:val="0017114A"/>
    <w:rsid w:val="00174681"/>
    <w:rsid w:val="00177603"/>
    <w:rsid w:val="00183B15"/>
    <w:rsid w:val="00185329"/>
    <w:rsid w:val="00187CCD"/>
    <w:rsid w:val="00193039"/>
    <w:rsid w:val="001937F4"/>
    <w:rsid w:val="0019433D"/>
    <w:rsid w:val="00194AEB"/>
    <w:rsid w:val="001955D8"/>
    <w:rsid w:val="00195C10"/>
    <w:rsid w:val="00197D9C"/>
    <w:rsid w:val="001A0D0D"/>
    <w:rsid w:val="001A0FF2"/>
    <w:rsid w:val="001A4221"/>
    <w:rsid w:val="001A4425"/>
    <w:rsid w:val="001A7D75"/>
    <w:rsid w:val="001B544B"/>
    <w:rsid w:val="001C1890"/>
    <w:rsid w:val="001C36B0"/>
    <w:rsid w:val="001C4B64"/>
    <w:rsid w:val="001C56C3"/>
    <w:rsid w:val="001C6DBD"/>
    <w:rsid w:val="001C704E"/>
    <w:rsid w:val="001D376A"/>
    <w:rsid w:val="001D7D57"/>
    <w:rsid w:val="001E2070"/>
    <w:rsid w:val="001E23BE"/>
    <w:rsid w:val="001E29AB"/>
    <w:rsid w:val="001E2A61"/>
    <w:rsid w:val="001E4519"/>
    <w:rsid w:val="001E5E80"/>
    <w:rsid w:val="001F4195"/>
    <w:rsid w:val="001F6E9B"/>
    <w:rsid w:val="002023D7"/>
    <w:rsid w:val="00202437"/>
    <w:rsid w:val="00203FC4"/>
    <w:rsid w:val="00204949"/>
    <w:rsid w:val="002062F1"/>
    <w:rsid w:val="00207434"/>
    <w:rsid w:val="00217ADC"/>
    <w:rsid w:val="00223924"/>
    <w:rsid w:val="00224756"/>
    <w:rsid w:val="00224C02"/>
    <w:rsid w:val="002302AD"/>
    <w:rsid w:val="00236293"/>
    <w:rsid w:val="002367A9"/>
    <w:rsid w:val="00237497"/>
    <w:rsid w:val="00243FD7"/>
    <w:rsid w:val="00253EA4"/>
    <w:rsid w:val="00260E8A"/>
    <w:rsid w:val="00263EAC"/>
    <w:rsid w:val="002647AB"/>
    <w:rsid w:val="002648A8"/>
    <w:rsid w:val="00264C42"/>
    <w:rsid w:val="00270F26"/>
    <w:rsid w:val="002743AE"/>
    <w:rsid w:val="002764A3"/>
    <w:rsid w:val="00280EB8"/>
    <w:rsid w:val="002820F9"/>
    <w:rsid w:val="002913E4"/>
    <w:rsid w:val="00291FFF"/>
    <w:rsid w:val="002944AF"/>
    <w:rsid w:val="002969BF"/>
    <w:rsid w:val="00297F1B"/>
    <w:rsid w:val="002A369F"/>
    <w:rsid w:val="002A6BFD"/>
    <w:rsid w:val="002B07E8"/>
    <w:rsid w:val="002B141D"/>
    <w:rsid w:val="002B2496"/>
    <w:rsid w:val="002B24C3"/>
    <w:rsid w:val="002B2A92"/>
    <w:rsid w:val="002B6428"/>
    <w:rsid w:val="002B6FE4"/>
    <w:rsid w:val="002B7F09"/>
    <w:rsid w:val="002C10CB"/>
    <w:rsid w:val="002C1E4B"/>
    <w:rsid w:val="002D5DE2"/>
    <w:rsid w:val="002D6992"/>
    <w:rsid w:val="002E1E31"/>
    <w:rsid w:val="002E3F77"/>
    <w:rsid w:val="002E4410"/>
    <w:rsid w:val="002E571A"/>
    <w:rsid w:val="002F0F5C"/>
    <w:rsid w:val="002F18F0"/>
    <w:rsid w:val="002F1E1C"/>
    <w:rsid w:val="002F5ED2"/>
    <w:rsid w:val="002F72C7"/>
    <w:rsid w:val="002F7D79"/>
    <w:rsid w:val="003014F9"/>
    <w:rsid w:val="00310309"/>
    <w:rsid w:val="00313049"/>
    <w:rsid w:val="00324045"/>
    <w:rsid w:val="00326397"/>
    <w:rsid w:val="003317B1"/>
    <w:rsid w:val="00336189"/>
    <w:rsid w:val="00343435"/>
    <w:rsid w:val="00344106"/>
    <w:rsid w:val="00346CF0"/>
    <w:rsid w:val="00352044"/>
    <w:rsid w:val="003563AE"/>
    <w:rsid w:val="00357459"/>
    <w:rsid w:val="00360C84"/>
    <w:rsid w:val="003621B6"/>
    <w:rsid w:val="00362304"/>
    <w:rsid w:val="00363736"/>
    <w:rsid w:val="003644B6"/>
    <w:rsid w:val="003654FA"/>
    <w:rsid w:val="00367954"/>
    <w:rsid w:val="00370BBD"/>
    <w:rsid w:val="00376AEC"/>
    <w:rsid w:val="0037717D"/>
    <w:rsid w:val="00377E43"/>
    <w:rsid w:val="003815DF"/>
    <w:rsid w:val="003816B9"/>
    <w:rsid w:val="00381B8B"/>
    <w:rsid w:val="00384066"/>
    <w:rsid w:val="00385C0B"/>
    <w:rsid w:val="00387AB9"/>
    <w:rsid w:val="00393D8D"/>
    <w:rsid w:val="00394835"/>
    <w:rsid w:val="003B5D97"/>
    <w:rsid w:val="003C7AC7"/>
    <w:rsid w:val="003D0CD4"/>
    <w:rsid w:val="003D10E2"/>
    <w:rsid w:val="003D13B6"/>
    <w:rsid w:val="003D2CD6"/>
    <w:rsid w:val="003D3889"/>
    <w:rsid w:val="003D6BCA"/>
    <w:rsid w:val="003E07BD"/>
    <w:rsid w:val="003F3431"/>
    <w:rsid w:val="003F425F"/>
    <w:rsid w:val="003F59A9"/>
    <w:rsid w:val="003F6E10"/>
    <w:rsid w:val="00403CE7"/>
    <w:rsid w:val="0040714D"/>
    <w:rsid w:val="004072F0"/>
    <w:rsid w:val="00407DCD"/>
    <w:rsid w:val="00410DD2"/>
    <w:rsid w:val="0041199E"/>
    <w:rsid w:val="004124E7"/>
    <w:rsid w:val="00413AAE"/>
    <w:rsid w:val="004147A7"/>
    <w:rsid w:val="0041764B"/>
    <w:rsid w:val="0042035C"/>
    <w:rsid w:val="00422E4C"/>
    <w:rsid w:val="00430BAA"/>
    <w:rsid w:val="0043418A"/>
    <w:rsid w:val="00435A61"/>
    <w:rsid w:val="00443F57"/>
    <w:rsid w:val="00444417"/>
    <w:rsid w:val="00444FC2"/>
    <w:rsid w:val="0045386F"/>
    <w:rsid w:val="0045530A"/>
    <w:rsid w:val="00455CFE"/>
    <w:rsid w:val="00464462"/>
    <w:rsid w:val="00465DFB"/>
    <w:rsid w:val="004663E1"/>
    <w:rsid w:val="00466603"/>
    <w:rsid w:val="00471676"/>
    <w:rsid w:val="00472684"/>
    <w:rsid w:val="00473A5D"/>
    <w:rsid w:val="00476C68"/>
    <w:rsid w:val="00482D12"/>
    <w:rsid w:val="00482EB8"/>
    <w:rsid w:val="004835C7"/>
    <w:rsid w:val="00484AE7"/>
    <w:rsid w:val="00485ABF"/>
    <w:rsid w:val="00486B1A"/>
    <w:rsid w:val="00487961"/>
    <w:rsid w:val="00491F3F"/>
    <w:rsid w:val="00492141"/>
    <w:rsid w:val="00492CC5"/>
    <w:rsid w:val="004930FB"/>
    <w:rsid w:val="00494C32"/>
    <w:rsid w:val="00496735"/>
    <w:rsid w:val="004978DA"/>
    <w:rsid w:val="004A296D"/>
    <w:rsid w:val="004A3A4C"/>
    <w:rsid w:val="004A5594"/>
    <w:rsid w:val="004A6C25"/>
    <w:rsid w:val="004B3F30"/>
    <w:rsid w:val="004B4859"/>
    <w:rsid w:val="004C3884"/>
    <w:rsid w:val="004C67C8"/>
    <w:rsid w:val="004C78D9"/>
    <w:rsid w:val="004D0EC0"/>
    <w:rsid w:val="004E0050"/>
    <w:rsid w:val="004E0C84"/>
    <w:rsid w:val="004E2076"/>
    <w:rsid w:val="004E21D4"/>
    <w:rsid w:val="004E2BF5"/>
    <w:rsid w:val="004E413C"/>
    <w:rsid w:val="004E52DE"/>
    <w:rsid w:val="004E7312"/>
    <w:rsid w:val="004F27F4"/>
    <w:rsid w:val="004F36C4"/>
    <w:rsid w:val="004F3C54"/>
    <w:rsid w:val="004F6396"/>
    <w:rsid w:val="004F6CA4"/>
    <w:rsid w:val="005147CD"/>
    <w:rsid w:val="00516210"/>
    <w:rsid w:val="00520BB8"/>
    <w:rsid w:val="00521094"/>
    <w:rsid w:val="005228F6"/>
    <w:rsid w:val="0052475C"/>
    <w:rsid w:val="0052787E"/>
    <w:rsid w:val="00530D44"/>
    <w:rsid w:val="00530E3E"/>
    <w:rsid w:val="00532395"/>
    <w:rsid w:val="005324E5"/>
    <w:rsid w:val="005330A8"/>
    <w:rsid w:val="00535113"/>
    <w:rsid w:val="0053621B"/>
    <w:rsid w:val="00542DD4"/>
    <w:rsid w:val="00543B4A"/>
    <w:rsid w:val="0054434D"/>
    <w:rsid w:val="00552A5C"/>
    <w:rsid w:val="005569A6"/>
    <w:rsid w:val="005574F2"/>
    <w:rsid w:val="0055799A"/>
    <w:rsid w:val="00565999"/>
    <w:rsid w:val="005670AB"/>
    <w:rsid w:val="00570260"/>
    <w:rsid w:val="00572EF4"/>
    <w:rsid w:val="00574AC9"/>
    <w:rsid w:val="0057680F"/>
    <w:rsid w:val="0057741A"/>
    <w:rsid w:val="005814DA"/>
    <w:rsid w:val="0058340C"/>
    <w:rsid w:val="0059238E"/>
    <w:rsid w:val="005961F0"/>
    <w:rsid w:val="00597D19"/>
    <w:rsid w:val="005A139E"/>
    <w:rsid w:val="005A2F51"/>
    <w:rsid w:val="005A77C2"/>
    <w:rsid w:val="005B10CE"/>
    <w:rsid w:val="005B3088"/>
    <w:rsid w:val="005B31C7"/>
    <w:rsid w:val="005B5764"/>
    <w:rsid w:val="005B67A4"/>
    <w:rsid w:val="005C4092"/>
    <w:rsid w:val="005D3D2E"/>
    <w:rsid w:val="005D6034"/>
    <w:rsid w:val="005D7418"/>
    <w:rsid w:val="005E28F4"/>
    <w:rsid w:val="005E3196"/>
    <w:rsid w:val="005E5120"/>
    <w:rsid w:val="005E660A"/>
    <w:rsid w:val="005F3F81"/>
    <w:rsid w:val="005F4B6E"/>
    <w:rsid w:val="00600A39"/>
    <w:rsid w:val="00604410"/>
    <w:rsid w:val="00606929"/>
    <w:rsid w:val="0061019B"/>
    <w:rsid w:val="00611846"/>
    <w:rsid w:val="00611A8F"/>
    <w:rsid w:val="00613471"/>
    <w:rsid w:val="00615B34"/>
    <w:rsid w:val="00620ACC"/>
    <w:rsid w:val="00621663"/>
    <w:rsid w:val="006221EB"/>
    <w:rsid w:val="006267DA"/>
    <w:rsid w:val="00634C69"/>
    <w:rsid w:val="006371DF"/>
    <w:rsid w:val="00637B61"/>
    <w:rsid w:val="00642585"/>
    <w:rsid w:val="006430EF"/>
    <w:rsid w:val="0065329A"/>
    <w:rsid w:val="00654DFE"/>
    <w:rsid w:val="00655DB2"/>
    <w:rsid w:val="00663FFF"/>
    <w:rsid w:val="0067033F"/>
    <w:rsid w:val="00672528"/>
    <w:rsid w:val="00675948"/>
    <w:rsid w:val="00677EDE"/>
    <w:rsid w:val="006809CA"/>
    <w:rsid w:val="006837E8"/>
    <w:rsid w:val="00683AE5"/>
    <w:rsid w:val="00684B23"/>
    <w:rsid w:val="00685548"/>
    <w:rsid w:val="006859B7"/>
    <w:rsid w:val="00685AE6"/>
    <w:rsid w:val="00691EC9"/>
    <w:rsid w:val="00694D37"/>
    <w:rsid w:val="006971CB"/>
    <w:rsid w:val="006A1753"/>
    <w:rsid w:val="006A1BDF"/>
    <w:rsid w:val="006A29D8"/>
    <w:rsid w:val="006A41F3"/>
    <w:rsid w:val="006A5BAD"/>
    <w:rsid w:val="006A5C95"/>
    <w:rsid w:val="006A79EA"/>
    <w:rsid w:val="006B0B3D"/>
    <w:rsid w:val="006B1863"/>
    <w:rsid w:val="006B1BF3"/>
    <w:rsid w:val="006B512E"/>
    <w:rsid w:val="006B64AB"/>
    <w:rsid w:val="006C52DE"/>
    <w:rsid w:val="006C6A1B"/>
    <w:rsid w:val="006D0842"/>
    <w:rsid w:val="006D370E"/>
    <w:rsid w:val="006D4779"/>
    <w:rsid w:val="006E2397"/>
    <w:rsid w:val="006E4AC3"/>
    <w:rsid w:val="006F3BC7"/>
    <w:rsid w:val="006F3D97"/>
    <w:rsid w:val="00701BAA"/>
    <w:rsid w:val="0071426E"/>
    <w:rsid w:val="00714B4D"/>
    <w:rsid w:val="00715B13"/>
    <w:rsid w:val="0072357A"/>
    <w:rsid w:val="00724B47"/>
    <w:rsid w:val="00726F89"/>
    <w:rsid w:val="00734D67"/>
    <w:rsid w:val="00735404"/>
    <w:rsid w:val="0074621A"/>
    <w:rsid w:val="007478AF"/>
    <w:rsid w:val="00750F25"/>
    <w:rsid w:val="00751942"/>
    <w:rsid w:val="00753299"/>
    <w:rsid w:val="00755936"/>
    <w:rsid w:val="0076023B"/>
    <w:rsid w:val="007738F4"/>
    <w:rsid w:val="00775BF1"/>
    <w:rsid w:val="00775D46"/>
    <w:rsid w:val="007776CF"/>
    <w:rsid w:val="00783987"/>
    <w:rsid w:val="00783AA1"/>
    <w:rsid w:val="00785C59"/>
    <w:rsid w:val="0078651E"/>
    <w:rsid w:val="00786E47"/>
    <w:rsid w:val="00790F76"/>
    <w:rsid w:val="00793625"/>
    <w:rsid w:val="0079465D"/>
    <w:rsid w:val="00795EE3"/>
    <w:rsid w:val="007A11B0"/>
    <w:rsid w:val="007A1666"/>
    <w:rsid w:val="007B17EE"/>
    <w:rsid w:val="007B2A77"/>
    <w:rsid w:val="007B3B96"/>
    <w:rsid w:val="007B40C5"/>
    <w:rsid w:val="007B43AF"/>
    <w:rsid w:val="007B4BCD"/>
    <w:rsid w:val="007B56E4"/>
    <w:rsid w:val="007C3648"/>
    <w:rsid w:val="007C6AAF"/>
    <w:rsid w:val="007C78AF"/>
    <w:rsid w:val="007D60FB"/>
    <w:rsid w:val="007D6A12"/>
    <w:rsid w:val="007D7773"/>
    <w:rsid w:val="007D79CB"/>
    <w:rsid w:val="007E6EDB"/>
    <w:rsid w:val="007F1888"/>
    <w:rsid w:val="007F7742"/>
    <w:rsid w:val="008005B0"/>
    <w:rsid w:val="0080410D"/>
    <w:rsid w:val="00805317"/>
    <w:rsid w:val="00810335"/>
    <w:rsid w:val="00810597"/>
    <w:rsid w:val="0081485A"/>
    <w:rsid w:val="00815D5C"/>
    <w:rsid w:val="008207F7"/>
    <w:rsid w:val="0082628E"/>
    <w:rsid w:val="008265ED"/>
    <w:rsid w:val="0082745E"/>
    <w:rsid w:val="00827A5D"/>
    <w:rsid w:val="00831B59"/>
    <w:rsid w:val="00836FD0"/>
    <w:rsid w:val="00841708"/>
    <w:rsid w:val="00842AD7"/>
    <w:rsid w:val="008431A3"/>
    <w:rsid w:val="008436E0"/>
    <w:rsid w:val="008467C6"/>
    <w:rsid w:val="00847AF9"/>
    <w:rsid w:val="00851073"/>
    <w:rsid w:val="00855BCF"/>
    <w:rsid w:val="00865CFC"/>
    <w:rsid w:val="00870704"/>
    <w:rsid w:val="00870C6A"/>
    <w:rsid w:val="008719CB"/>
    <w:rsid w:val="00872B2B"/>
    <w:rsid w:val="008735A5"/>
    <w:rsid w:val="00875C09"/>
    <w:rsid w:val="008776E4"/>
    <w:rsid w:val="00880F1D"/>
    <w:rsid w:val="00881E31"/>
    <w:rsid w:val="00881FC5"/>
    <w:rsid w:val="00882B47"/>
    <w:rsid w:val="0088406D"/>
    <w:rsid w:val="00886CB6"/>
    <w:rsid w:val="00887091"/>
    <w:rsid w:val="00892A97"/>
    <w:rsid w:val="0089317A"/>
    <w:rsid w:val="00895655"/>
    <w:rsid w:val="008A5377"/>
    <w:rsid w:val="008A584F"/>
    <w:rsid w:val="008B3035"/>
    <w:rsid w:val="008B42BB"/>
    <w:rsid w:val="008B590D"/>
    <w:rsid w:val="008C45A5"/>
    <w:rsid w:val="008C6B2D"/>
    <w:rsid w:val="008D18BA"/>
    <w:rsid w:val="008D1AC6"/>
    <w:rsid w:val="008D2019"/>
    <w:rsid w:val="008D21B0"/>
    <w:rsid w:val="008D3EE0"/>
    <w:rsid w:val="008D5AF3"/>
    <w:rsid w:val="008E16F1"/>
    <w:rsid w:val="008E742B"/>
    <w:rsid w:val="008F40B2"/>
    <w:rsid w:val="008F41B3"/>
    <w:rsid w:val="008F5C1F"/>
    <w:rsid w:val="008F6C77"/>
    <w:rsid w:val="00901CD3"/>
    <w:rsid w:val="00903FE4"/>
    <w:rsid w:val="00911BEE"/>
    <w:rsid w:val="0091330D"/>
    <w:rsid w:val="00917826"/>
    <w:rsid w:val="0092269E"/>
    <w:rsid w:val="0092274A"/>
    <w:rsid w:val="0093363D"/>
    <w:rsid w:val="009366D6"/>
    <w:rsid w:val="00937E08"/>
    <w:rsid w:val="00940A99"/>
    <w:rsid w:val="00944080"/>
    <w:rsid w:val="00946913"/>
    <w:rsid w:val="00947655"/>
    <w:rsid w:val="00956650"/>
    <w:rsid w:val="00960137"/>
    <w:rsid w:val="00963057"/>
    <w:rsid w:val="0096352A"/>
    <w:rsid w:val="00963A8D"/>
    <w:rsid w:val="00963CB2"/>
    <w:rsid w:val="00965703"/>
    <w:rsid w:val="0096658A"/>
    <w:rsid w:val="0097169E"/>
    <w:rsid w:val="009722BC"/>
    <w:rsid w:val="00973E61"/>
    <w:rsid w:val="00976961"/>
    <w:rsid w:val="00976CE4"/>
    <w:rsid w:val="00985CC3"/>
    <w:rsid w:val="00986076"/>
    <w:rsid w:val="00991199"/>
    <w:rsid w:val="00991DE0"/>
    <w:rsid w:val="00992163"/>
    <w:rsid w:val="009955C3"/>
    <w:rsid w:val="009973D5"/>
    <w:rsid w:val="00997798"/>
    <w:rsid w:val="009A71C6"/>
    <w:rsid w:val="009B0664"/>
    <w:rsid w:val="009B15AE"/>
    <w:rsid w:val="009B1C89"/>
    <w:rsid w:val="009B2026"/>
    <w:rsid w:val="009B24B5"/>
    <w:rsid w:val="009B4294"/>
    <w:rsid w:val="009B4609"/>
    <w:rsid w:val="009B6920"/>
    <w:rsid w:val="009C0695"/>
    <w:rsid w:val="009C0E5D"/>
    <w:rsid w:val="009C1014"/>
    <w:rsid w:val="009C1341"/>
    <w:rsid w:val="009C51C1"/>
    <w:rsid w:val="009C5448"/>
    <w:rsid w:val="009D283D"/>
    <w:rsid w:val="009D5F89"/>
    <w:rsid w:val="009E1B06"/>
    <w:rsid w:val="009F4412"/>
    <w:rsid w:val="009F454B"/>
    <w:rsid w:val="009F5F74"/>
    <w:rsid w:val="009F6278"/>
    <w:rsid w:val="009F77CD"/>
    <w:rsid w:val="00A044A9"/>
    <w:rsid w:val="00A05080"/>
    <w:rsid w:val="00A10F86"/>
    <w:rsid w:val="00A11D6A"/>
    <w:rsid w:val="00A14580"/>
    <w:rsid w:val="00A14A27"/>
    <w:rsid w:val="00A23BA8"/>
    <w:rsid w:val="00A254CF"/>
    <w:rsid w:val="00A336DF"/>
    <w:rsid w:val="00A37B09"/>
    <w:rsid w:val="00A40D70"/>
    <w:rsid w:val="00A42812"/>
    <w:rsid w:val="00A43706"/>
    <w:rsid w:val="00A470EB"/>
    <w:rsid w:val="00A50EE8"/>
    <w:rsid w:val="00A5145B"/>
    <w:rsid w:val="00A51AA4"/>
    <w:rsid w:val="00A52444"/>
    <w:rsid w:val="00A54A92"/>
    <w:rsid w:val="00A60044"/>
    <w:rsid w:val="00A6418F"/>
    <w:rsid w:val="00A71791"/>
    <w:rsid w:val="00A72AFD"/>
    <w:rsid w:val="00A778A7"/>
    <w:rsid w:val="00A77E49"/>
    <w:rsid w:val="00A8440F"/>
    <w:rsid w:val="00A84AC4"/>
    <w:rsid w:val="00A8623A"/>
    <w:rsid w:val="00A91CCE"/>
    <w:rsid w:val="00A927EE"/>
    <w:rsid w:val="00A947AF"/>
    <w:rsid w:val="00A95725"/>
    <w:rsid w:val="00A969A5"/>
    <w:rsid w:val="00A972F3"/>
    <w:rsid w:val="00AA16B2"/>
    <w:rsid w:val="00AA1E40"/>
    <w:rsid w:val="00AA3BDA"/>
    <w:rsid w:val="00AC0FDC"/>
    <w:rsid w:val="00AC2CA3"/>
    <w:rsid w:val="00AD3A3C"/>
    <w:rsid w:val="00AD527C"/>
    <w:rsid w:val="00AD6B75"/>
    <w:rsid w:val="00AE1C2D"/>
    <w:rsid w:val="00AE6CF0"/>
    <w:rsid w:val="00AF5ABD"/>
    <w:rsid w:val="00B0129A"/>
    <w:rsid w:val="00B032C9"/>
    <w:rsid w:val="00B07AFB"/>
    <w:rsid w:val="00B108DF"/>
    <w:rsid w:val="00B12621"/>
    <w:rsid w:val="00B1341A"/>
    <w:rsid w:val="00B15BAA"/>
    <w:rsid w:val="00B21188"/>
    <w:rsid w:val="00B27139"/>
    <w:rsid w:val="00B33AFF"/>
    <w:rsid w:val="00B372B8"/>
    <w:rsid w:val="00B37CD5"/>
    <w:rsid w:val="00B410F7"/>
    <w:rsid w:val="00B42675"/>
    <w:rsid w:val="00B51AC5"/>
    <w:rsid w:val="00B52DFE"/>
    <w:rsid w:val="00B53880"/>
    <w:rsid w:val="00B53BC9"/>
    <w:rsid w:val="00B5508D"/>
    <w:rsid w:val="00B63F4B"/>
    <w:rsid w:val="00B65C49"/>
    <w:rsid w:val="00B75C24"/>
    <w:rsid w:val="00B83853"/>
    <w:rsid w:val="00B84622"/>
    <w:rsid w:val="00B91139"/>
    <w:rsid w:val="00B928D2"/>
    <w:rsid w:val="00B96A9F"/>
    <w:rsid w:val="00BA44DC"/>
    <w:rsid w:val="00BA486F"/>
    <w:rsid w:val="00BA5CE3"/>
    <w:rsid w:val="00BB16DA"/>
    <w:rsid w:val="00BB65DD"/>
    <w:rsid w:val="00BB7489"/>
    <w:rsid w:val="00BC2E42"/>
    <w:rsid w:val="00BC2ED9"/>
    <w:rsid w:val="00BD3F0E"/>
    <w:rsid w:val="00BD51EF"/>
    <w:rsid w:val="00BD57C3"/>
    <w:rsid w:val="00BD6CCF"/>
    <w:rsid w:val="00BD7E7E"/>
    <w:rsid w:val="00BE4F43"/>
    <w:rsid w:val="00BF2AE5"/>
    <w:rsid w:val="00BF39D3"/>
    <w:rsid w:val="00C00B86"/>
    <w:rsid w:val="00C040F8"/>
    <w:rsid w:val="00C07480"/>
    <w:rsid w:val="00C077F2"/>
    <w:rsid w:val="00C11ED4"/>
    <w:rsid w:val="00C218E2"/>
    <w:rsid w:val="00C22DD7"/>
    <w:rsid w:val="00C23154"/>
    <w:rsid w:val="00C25D64"/>
    <w:rsid w:val="00C25E39"/>
    <w:rsid w:val="00C26214"/>
    <w:rsid w:val="00C262E7"/>
    <w:rsid w:val="00C33110"/>
    <w:rsid w:val="00C34C41"/>
    <w:rsid w:val="00C35F6A"/>
    <w:rsid w:val="00C3752F"/>
    <w:rsid w:val="00C37589"/>
    <w:rsid w:val="00C3782A"/>
    <w:rsid w:val="00C3797A"/>
    <w:rsid w:val="00C45F3E"/>
    <w:rsid w:val="00C46B56"/>
    <w:rsid w:val="00C46DFA"/>
    <w:rsid w:val="00C471B2"/>
    <w:rsid w:val="00C54700"/>
    <w:rsid w:val="00C57B81"/>
    <w:rsid w:val="00C57FE3"/>
    <w:rsid w:val="00C6328D"/>
    <w:rsid w:val="00C63C6C"/>
    <w:rsid w:val="00C63FEA"/>
    <w:rsid w:val="00C64813"/>
    <w:rsid w:val="00C656CA"/>
    <w:rsid w:val="00C72A6B"/>
    <w:rsid w:val="00C73B1A"/>
    <w:rsid w:val="00C77197"/>
    <w:rsid w:val="00C837C0"/>
    <w:rsid w:val="00C8546E"/>
    <w:rsid w:val="00C92392"/>
    <w:rsid w:val="00C933E4"/>
    <w:rsid w:val="00CA3A6C"/>
    <w:rsid w:val="00CA7EAE"/>
    <w:rsid w:val="00CB64D9"/>
    <w:rsid w:val="00CB790B"/>
    <w:rsid w:val="00CC209A"/>
    <w:rsid w:val="00CC4E2B"/>
    <w:rsid w:val="00CD43DF"/>
    <w:rsid w:val="00CD4BBF"/>
    <w:rsid w:val="00CD65CB"/>
    <w:rsid w:val="00CE18F5"/>
    <w:rsid w:val="00CE3AD0"/>
    <w:rsid w:val="00CE492F"/>
    <w:rsid w:val="00CE7815"/>
    <w:rsid w:val="00CF060E"/>
    <w:rsid w:val="00CF0D51"/>
    <w:rsid w:val="00CF2628"/>
    <w:rsid w:val="00CF5788"/>
    <w:rsid w:val="00CF667F"/>
    <w:rsid w:val="00CF6708"/>
    <w:rsid w:val="00CF7017"/>
    <w:rsid w:val="00D01677"/>
    <w:rsid w:val="00D03F98"/>
    <w:rsid w:val="00D05988"/>
    <w:rsid w:val="00D153FD"/>
    <w:rsid w:val="00D17B9B"/>
    <w:rsid w:val="00D23C00"/>
    <w:rsid w:val="00D23C7D"/>
    <w:rsid w:val="00D25EE3"/>
    <w:rsid w:val="00D30B29"/>
    <w:rsid w:val="00D31CE3"/>
    <w:rsid w:val="00D40B35"/>
    <w:rsid w:val="00D434EF"/>
    <w:rsid w:val="00D43B52"/>
    <w:rsid w:val="00D506C8"/>
    <w:rsid w:val="00D5116B"/>
    <w:rsid w:val="00D55D52"/>
    <w:rsid w:val="00D64B1D"/>
    <w:rsid w:val="00D65446"/>
    <w:rsid w:val="00D674A4"/>
    <w:rsid w:val="00D67C24"/>
    <w:rsid w:val="00D80962"/>
    <w:rsid w:val="00D85DCB"/>
    <w:rsid w:val="00D90373"/>
    <w:rsid w:val="00D95FED"/>
    <w:rsid w:val="00DA41F6"/>
    <w:rsid w:val="00DA5308"/>
    <w:rsid w:val="00DA632C"/>
    <w:rsid w:val="00DB1A83"/>
    <w:rsid w:val="00DB1D77"/>
    <w:rsid w:val="00DB5CA6"/>
    <w:rsid w:val="00DC0CE6"/>
    <w:rsid w:val="00DC5239"/>
    <w:rsid w:val="00DD2CA3"/>
    <w:rsid w:val="00DD3A54"/>
    <w:rsid w:val="00DD430E"/>
    <w:rsid w:val="00DE2161"/>
    <w:rsid w:val="00DE21F8"/>
    <w:rsid w:val="00DE6697"/>
    <w:rsid w:val="00DF4E82"/>
    <w:rsid w:val="00E0112D"/>
    <w:rsid w:val="00E03295"/>
    <w:rsid w:val="00E0463D"/>
    <w:rsid w:val="00E05D05"/>
    <w:rsid w:val="00E107AE"/>
    <w:rsid w:val="00E13B50"/>
    <w:rsid w:val="00E15D00"/>
    <w:rsid w:val="00E1654D"/>
    <w:rsid w:val="00E24C9A"/>
    <w:rsid w:val="00E2516B"/>
    <w:rsid w:val="00E30FB2"/>
    <w:rsid w:val="00E34045"/>
    <w:rsid w:val="00E3757C"/>
    <w:rsid w:val="00E43286"/>
    <w:rsid w:val="00E445F6"/>
    <w:rsid w:val="00E50EAA"/>
    <w:rsid w:val="00E525FC"/>
    <w:rsid w:val="00E5685E"/>
    <w:rsid w:val="00E6318D"/>
    <w:rsid w:val="00E633C5"/>
    <w:rsid w:val="00E65B3B"/>
    <w:rsid w:val="00E65CD3"/>
    <w:rsid w:val="00E715DE"/>
    <w:rsid w:val="00E754FD"/>
    <w:rsid w:val="00E8062F"/>
    <w:rsid w:val="00E8171B"/>
    <w:rsid w:val="00E81A5C"/>
    <w:rsid w:val="00E81B5F"/>
    <w:rsid w:val="00E82486"/>
    <w:rsid w:val="00E8417A"/>
    <w:rsid w:val="00E850E9"/>
    <w:rsid w:val="00E85E1B"/>
    <w:rsid w:val="00E86DC6"/>
    <w:rsid w:val="00E87D7E"/>
    <w:rsid w:val="00E93B7D"/>
    <w:rsid w:val="00E9469B"/>
    <w:rsid w:val="00E96E54"/>
    <w:rsid w:val="00EA0F7F"/>
    <w:rsid w:val="00EA355D"/>
    <w:rsid w:val="00EA6653"/>
    <w:rsid w:val="00EB0267"/>
    <w:rsid w:val="00EB2DD4"/>
    <w:rsid w:val="00EB5336"/>
    <w:rsid w:val="00EB76F5"/>
    <w:rsid w:val="00EC0FB4"/>
    <w:rsid w:val="00EC1D71"/>
    <w:rsid w:val="00EC3556"/>
    <w:rsid w:val="00EC51EE"/>
    <w:rsid w:val="00ED10AC"/>
    <w:rsid w:val="00ED7530"/>
    <w:rsid w:val="00EE0C2E"/>
    <w:rsid w:val="00EE5C6C"/>
    <w:rsid w:val="00EF092E"/>
    <w:rsid w:val="00EF5FDA"/>
    <w:rsid w:val="00EF6ABC"/>
    <w:rsid w:val="00EF7399"/>
    <w:rsid w:val="00F04E0D"/>
    <w:rsid w:val="00F0572C"/>
    <w:rsid w:val="00F0792C"/>
    <w:rsid w:val="00F11882"/>
    <w:rsid w:val="00F11A7C"/>
    <w:rsid w:val="00F11B67"/>
    <w:rsid w:val="00F1443B"/>
    <w:rsid w:val="00F20ACE"/>
    <w:rsid w:val="00F26556"/>
    <w:rsid w:val="00F279F8"/>
    <w:rsid w:val="00F30152"/>
    <w:rsid w:val="00F341F0"/>
    <w:rsid w:val="00F3434B"/>
    <w:rsid w:val="00F360D9"/>
    <w:rsid w:val="00F3754E"/>
    <w:rsid w:val="00F40444"/>
    <w:rsid w:val="00F409C2"/>
    <w:rsid w:val="00F413C4"/>
    <w:rsid w:val="00F424AD"/>
    <w:rsid w:val="00F52D6D"/>
    <w:rsid w:val="00F612A1"/>
    <w:rsid w:val="00F61D3D"/>
    <w:rsid w:val="00F64A54"/>
    <w:rsid w:val="00F6685B"/>
    <w:rsid w:val="00F70AAA"/>
    <w:rsid w:val="00F72F38"/>
    <w:rsid w:val="00F7668A"/>
    <w:rsid w:val="00F776AA"/>
    <w:rsid w:val="00F80D00"/>
    <w:rsid w:val="00F8291E"/>
    <w:rsid w:val="00F84832"/>
    <w:rsid w:val="00F8525E"/>
    <w:rsid w:val="00F927F1"/>
    <w:rsid w:val="00F9788E"/>
    <w:rsid w:val="00F97A90"/>
    <w:rsid w:val="00FA4699"/>
    <w:rsid w:val="00FA73FA"/>
    <w:rsid w:val="00FA7DD9"/>
    <w:rsid w:val="00FB3D21"/>
    <w:rsid w:val="00FB5C24"/>
    <w:rsid w:val="00FB5CF1"/>
    <w:rsid w:val="00FB6812"/>
    <w:rsid w:val="00FC3099"/>
    <w:rsid w:val="00FC364A"/>
    <w:rsid w:val="00FC5AAA"/>
    <w:rsid w:val="00FC7DF8"/>
    <w:rsid w:val="00FD01DF"/>
    <w:rsid w:val="00FD0528"/>
    <w:rsid w:val="00FD0DDD"/>
    <w:rsid w:val="00FD0E40"/>
    <w:rsid w:val="00FD1878"/>
    <w:rsid w:val="00FD51B2"/>
    <w:rsid w:val="00FD5442"/>
    <w:rsid w:val="00FD6CE5"/>
    <w:rsid w:val="00FD6DD2"/>
    <w:rsid w:val="00FD79FB"/>
    <w:rsid w:val="00FE11AF"/>
    <w:rsid w:val="00FE2C13"/>
    <w:rsid w:val="00FE4606"/>
    <w:rsid w:val="00FF0E69"/>
    <w:rsid w:val="00FF0F26"/>
    <w:rsid w:val="00FF112B"/>
    <w:rsid w:val="00FF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67E17"/>
  <w15:docId w15:val="{DC62E6C6-B7E3-44D1-AA69-D83A5582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ADC"/>
    <w:pPr>
      <w:spacing w:after="200" w:line="276" w:lineRule="auto"/>
    </w:pPr>
    <w:rPr>
      <w:rFonts w:eastAsiaTheme="minorEastAsia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0508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A0508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ytu">
    <w:name w:val="Title"/>
    <w:basedOn w:val="Normalny"/>
    <w:link w:val="TytuZnak"/>
    <w:uiPriority w:val="10"/>
    <w:qFormat/>
    <w:rsid w:val="00A05080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05080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A0508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A050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A0508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5080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A05080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05080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Pogrubienie">
    <w:name w:val="Strong"/>
    <w:uiPriority w:val="22"/>
    <w:qFormat/>
    <w:rsid w:val="00A0508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6B0B3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0B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199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B24B5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F776A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24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24C3"/>
    <w:rPr>
      <w:rFonts w:eastAsiaTheme="minorEastAsia"/>
      <w:lang w:eastAsia="pl-PL"/>
    </w:rPr>
  </w:style>
  <w:style w:type="paragraph" w:customStyle="1" w:styleId="WW-Domylnie">
    <w:name w:val="WW-Domyślnie"/>
    <w:rsid w:val="00A43706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0431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431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C6E3E-AD2A-49B5-82A0-40F269E2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1673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 Kaw</dc:creator>
  <cp:lastModifiedBy>Agnieszka Rogalska</cp:lastModifiedBy>
  <cp:revision>25</cp:revision>
  <cp:lastPrinted>2025-12-03T09:21:00Z</cp:lastPrinted>
  <dcterms:created xsi:type="dcterms:W3CDTF">2023-10-16T12:23:00Z</dcterms:created>
  <dcterms:modified xsi:type="dcterms:W3CDTF">2025-12-03T09:22:00Z</dcterms:modified>
</cp:coreProperties>
</file>